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B68AE" w14:textId="53FC5233" w:rsidR="00BC40DF" w:rsidRDefault="005E68E5" w:rsidP="0005567E">
      <w:pPr>
        <w:pStyle w:val="OPTitel"/>
      </w:pPr>
      <w:r>
        <w:t>Provincie Gelderland</w:t>
      </w:r>
      <w:r w:rsidR="00080D41">
        <w:t xml:space="preserve"> </w:t>
      </w:r>
      <w:r>
        <w:t>aanvraag Omgevingsvergunning</w:t>
      </w:r>
      <w:r w:rsidR="005B14E0">
        <w:t xml:space="preserve"> </w:t>
      </w:r>
      <w:r w:rsidR="00D40323">
        <w:t>Flora en Fauna</w:t>
      </w:r>
      <w:r w:rsidR="00BE76C8">
        <w:t xml:space="preserve"> </w:t>
      </w:r>
      <w:r w:rsidR="004534B4" w:rsidRPr="004534B4">
        <w:t>Zonnebloemstraat 25 Barneveld</w:t>
      </w:r>
    </w:p>
    <w:p w14:paraId="363119CE" w14:textId="77777777" w:rsidR="0005567E" w:rsidRDefault="0005567E" w:rsidP="00BC40DF"/>
    <w:p w14:paraId="32460902" w14:textId="20763245" w:rsidR="00A3706C" w:rsidRDefault="00BC40DF" w:rsidP="00BC40DF">
      <w:r>
        <w:t xml:space="preserve">Aanvraag omgevingsvergunning </w:t>
      </w:r>
      <w:r w:rsidR="00D40323">
        <w:t>flora en fauna</w:t>
      </w:r>
      <w:r w:rsidR="00250BAC">
        <w:t xml:space="preserve"> voor</w:t>
      </w:r>
      <w:r w:rsidR="001A45DE">
        <w:t xml:space="preserve"> </w:t>
      </w:r>
      <w:r w:rsidR="004534B4">
        <w:t>de</w:t>
      </w:r>
      <w:r w:rsidR="003A2E94">
        <w:t xml:space="preserve"> sloop </w:t>
      </w:r>
      <w:r w:rsidR="004534B4">
        <w:t xml:space="preserve">van </w:t>
      </w:r>
      <w:r w:rsidR="005B4A75">
        <w:t>een</w:t>
      </w:r>
      <w:r w:rsidR="004534B4" w:rsidRPr="004534B4">
        <w:t xml:space="preserve"> school</w:t>
      </w:r>
      <w:r w:rsidR="005B4A75">
        <w:t xml:space="preserve"> aan de</w:t>
      </w:r>
      <w:r w:rsidR="004534B4" w:rsidRPr="004534B4">
        <w:t xml:space="preserve"> Zonnebloemstraat 25 Barneveld</w:t>
      </w:r>
      <w:r w:rsidR="00A3706C">
        <w:t>.</w:t>
      </w:r>
    </w:p>
    <w:p w14:paraId="26A944F6" w14:textId="6B7A0CC1" w:rsidR="00BC40DF" w:rsidRDefault="00BC40DF" w:rsidP="00BC40DF">
      <w:r>
        <w:t>Provincie Gelderland heeft op</w:t>
      </w:r>
      <w:r w:rsidR="00367619">
        <w:t xml:space="preserve"> </w:t>
      </w:r>
      <w:r w:rsidR="005B4A75">
        <w:t>4</w:t>
      </w:r>
      <w:r w:rsidR="006A1782">
        <w:t xml:space="preserve"> </w:t>
      </w:r>
      <w:r w:rsidR="00997ACF">
        <w:t>febr</w:t>
      </w:r>
      <w:r w:rsidR="00840BD3">
        <w:t>uari</w:t>
      </w:r>
      <w:r>
        <w:t xml:space="preserve"> 202</w:t>
      </w:r>
      <w:r w:rsidR="00E25B7D">
        <w:t>6</w:t>
      </w:r>
      <w:r>
        <w:t xml:space="preserve"> een aanvraag voor een omgevingsvergunning ontvangen.</w:t>
      </w:r>
    </w:p>
    <w:p w14:paraId="46C765E3" w14:textId="4B189660" w:rsidR="00BC40DF" w:rsidRDefault="00BC40DF" w:rsidP="00BC40DF">
      <w:r>
        <w:t>Met dit bericht laat de provincie u weten dat er misschien iets verandert in uw omgeving</w:t>
      </w:r>
      <w:r w:rsidR="004446EF">
        <w:t xml:space="preserve">. </w:t>
      </w:r>
    </w:p>
    <w:p w14:paraId="6A9C8B1B" w14:textId="77777777" w:rsidR="00BC40DF" w:rsidRDefault="00BC40DF" w:rsidP="00BC40DF">
      <w:r>
        <w:t>Als de provincie een (ontwerp)besluit op de aanvraag neemt dan publiceert de provincie daarover een</w:t>
      </w:r>
    </w:p>
    <w:p w14:paraId="12917C41" w14:textId="77777777" w:rsidR="00BC40DF" w:rsidRDefault="00BC40DF" w:rsidP="00BC40DF">
      <w:r>
        <w:t>nieuw bericht. Vanaf dat moment kunt u het (ontwerp)besluit bekijken en hierop reageren.</w:t>
      </w:r>
    </w:p>
    <w:p w14:paraId="72587D3C" w14:textId="77777777" w:rsidR="00BC40DF" w:rsidRDefault="00BC40DF" w:rsidP="00BC40DF">
      <w:r>
        <w:t>U kunt nu nog niet reageren.</w:t>
      </w:r>
    </w:p>
    <w:p w14:paraId="47C96CC5" w14:textId="77777777" w:rsidR="00BC40DF" w:rsidRDefault="00BC40DF" w:rsidP="00BC40DF">
      <w:r>
        <w:t>Voor meer informatie kunt u contact opnemen met het Provincieloket via telefoonnummer 026 359 99</w:t>
      </w:r>
    </w:p>
    <w:p w14:paraId="155E92B7" w14:textId="47D64489" w:rsidR="00BC40DF" w:rsidRDefault="00BC40DF" w:rsidP="00BC40DF">
      <w:r>
        <w:t>99 onder vermelding van het zaaknummer 202</w:t>
      </w:r>
      <w:r w:rsidR="0088040F">
        <w:t>6</w:t>
      </w:r>
      <w:r>
        <w:t>-0</w:t>
      </w:r>
      <w:r w:rsidR="0088040F">
        <w:t>01</w:t>
      </w:r>
      <w:r w:rsidR="00551A24">
        <w:t>680</w:t>
      </w:r>
      <w:r>
        <w:t>.</w:t>
      </w:r>
    </w:p>
    <w:p w14:paraId="0795A49E" w14:textId="682F4574" w:rsidR="005E68E5" w:rsidRDefault="00BC40DF" w:rsidP="00BC40DF">
      <w:r>
        <w:t>Gedeputeerde Staten van Gelderland</w:t>
      </w:r>
    </w:p>
    <w:sectPr w:rsidR="005E68E5" w:rsidSect="0074082F">
      <w:headerReference w:type="first" r:id="rId10"/>
      <w:footerReference w:type="first" r:id="rId11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32EBD" w14:textId="77777777" w:rsidR="00CF5A7D" w:rsidRDefault="00CF5A7D">
      <w:pPr>
        <w:spacing w:before="0" w:after="0" w:line="240" w:lineRule="auto"/>
      </w:pPr>
      <w:r>
        <w:separator/>
      </w:r>
    </w:p>
  </w:endnote>
  <w:endnote w:type="continuationSeparator" w:id="0">
    <w:p w14:paraId="28EF44B5" w14:textId="77777777" w:rsidR="00CF5A7D" w:rsidRDefault="00CF5A7D">
      <w:pPr>
        <w:spacing w:before="0" w:after="0" w:line="240" w:lineRule="auto"/>
      </w:pPr>
      <w:r>
        <w:continuationSeparator/>
      </w:r>
    </w:p>
  </w:endnote>
  <w:endnote w:type="continuationNotice" w:id="1">
    <w:p w14:paraId="67D5A9C2" w14:textId="77777777" w:rsidR="00CF5A7D" w:rsidRDefault="00CF5A7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5A4A0" w14:textId="77777777" w:rsidR="005E68E5" w:rsidRDefault="005E68E5"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E8C48" w14:textId="77777777" w:rsidR="00CF5A7D" w:rsidRDefault="00CF5A7D">
      <w:pPr>
        <w:spacing w:before="0" w:after="0" w:line="240" w:lineRule="auto"/>
      </w:pPr>
      <w:r>
        <w:separator/>
      </w:r>
    </w:p>
  </w:footnote>
  <w:footnote w:type="continuationSeparator" w:id="0">
    <w:p w14:paraId="66E4B726" w14:textId="77777777" w:rsidR="00CF5A7D" w:rsidRDefault="00CF5A7D">
      <w:pPr>
        <w:spacing w:before="0" w:after="0" w:line="240" w:lineRule="auto"/>
      </w:pPr>
      <w:r>
        <w:continuationSeparator/>
      </w:r>
    </w:p>
  </w:footnote>
  <w:footnote w:type="continuationNotice" w:id="1">
    <w:p w14:paraId="61889EB6" w14:textId="77777777" w:rsidR="00CF5A7D" w:rsidRDefault="00CF5A7D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5A49F" w14:textId="77777777" w:rsidR="005E68E5" w:rsidRDefault="005E68E5"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33A43"/>
    <w:multiLevelType w:val="hybridMultilevel"/>
    <w:tmpl w:val="1CE8761C"/>
    <w:lvl w:ilvl="0" w:tplc="1F3E0104">
      <w:start w:val="1"/>
      <w:numFmt w:val="decimal"/>
      <w:lvlText w:val="%1.1.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 w:val="0"/>
        <w:sz w:val="20"/>
        <w:szCs w:val="20"/>
      </w:rPr>
    </w:lvl>
    <w:lvl w:ilvl="1" w:tplc="3A3A40D4" w:tentative="1">
      <w:start w:val="1"/>
      <w:numFmt w:val="lowerLetter"/>
      <w:lvlText w:val="%2."/>
      <w:lvlJc w:val="left"/>
      <w:pPr>
        <w:ind w:left="2160" w:hanging="360"/>
      </w:pPr>
    </w:lvl>
    <w:lvl w:ilvl="2" w:tplc="6BC2731A" w:tentative="1">
      <w:start w:val="1"/>
      <w:numFmt w:val="lowerRoman"/>
      <w:lvlText w:val="%3."/>
      <w:lvlJc w:val="right"/>
      <w:pPr>
        <w:ind w:left="2880" w:hanging="180"/>
      </w:pPr>
    </w:lvl>
    <w:lvl w:ilvl="3" w:tplc="33720510" w:tentative="1">
      <w:start w:val="1"/>
      <w:numFmt w:val="decimal"/>
      <w:lvlText w:val="%4."/>
      <w:lvlJc w:val="left"/>
      <w:pPr>
        <w:ind w:left="3600" w:hanging="360"/>
      </w:pPr>
    </w:lvl>
    <w:lvl w:ilvl="4" w:tplc="A0404EA6" w:tentative="1">
      <w:start w:val="1"/>
      <w:numFmt w:val="lowerLetter"/>
      <w:lvlText w:val="%5."/>
      <w:lvlJc w:val="left"/>
      <w:pPr>
        <w:ind w:left="4320" w:hanging="360"/>
      </w:pPr>
    </w:lvl>
    <w:lvl w:ilvl="5" w:tplc="955C6C24" w:tentative="1">
      <w:start w:val="1"/>
      <w:numFmt w:val="lowerRoman"/>
      <w:lvlText w:val="%6."/>
      <w:lvlJc w:val="right"/>
      <w:pPr>
        <w:ind w:left="5040" w:hanging="180"/>
      </w:pPr>
    </w:lvl>
    <w:lvl w:ilvl="6" w:tplc="36A2759E" w:tentative="1">
      <w:start w:val="1"/>
      <w:numFmt w:val="decimal"/>
      <w:lvlText w:val="%7."/>
      <w:lvlJc w:val="left"/>
      <w:pPr>
        <w:ind w:left="5760" w:hanging="360"/>
      </w:pPr>
    </w:lvl>
    <w:lvl w:ilvl="7" w:tplc="B9D80E06" w:tentative="1">
      <w:start w:val="1"/>
      <w:numFmt w:val="lowerLetter"/>
      <w:lvlText w:val="%8."/>
      <w:lvlJc w:val="left"/>
      <w:pPr>
        <w:ind w:left="6480" w:hanging="360"/>
      </w:pPr>
    </w:lvl>
    <w:lvl w:ilvl="8" w:tplc="6FA8112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AA3B4F"/>
    <w:multiLevelType w:val="hybridMultilevel"/>
    <w:tmpl w:val="D422A4BA"/>
    <w:lvl w:ilvl="0" w:tplc="256037B8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ascii="Georgia" w:hAnsi="Georgia" w:hint="default"/>
        <w:b w:val="0"/>
        <w:i w:val="0"/>
        <w:sz w:val="19"/>
        <w:szCs w:val="19"/>
      </w:rPr>
    </w:lvl>
    <w:lvl w:ilvl="1" w:tplc="140A0BA6" w:tentative="1">
      <w:start w:val="1"/>
      <w:numFmt w:val="lowerLetter"/>
      <w:lvlText w:val="%2."/>
      <w:lvlJc w:val="left"/>
      <w:pPr>
        <w:ind w:left="2160" w:hanging="360"/>
      </w:pPr>
    </w:lvl>
    <w:lvl w:ilvl="2" w:tplc="400C8178" w:tentative="1">
      <w:start w:val="1"/>
      <w:numFmt w:val="lowerRoman"/>
      <w:lvlText w:val="%3."/>
      <w:lvlJc w:val="right"/>
      <w:pPr>
        <w:ind w:left="2880" w:hanging="180"/>
      </w:pPr>
    </w:lvl>
    <w:lvl w:ilvl="3" w:tplc="45648508" w:tentative="1">
      <w:start w:val="1"/>
      <w:numFmt w:val="decimal"/>
      <w:lvlText w:val="%4."/>
      <w:lvlJc w:val="left"/>
      <w:pPr>
        <w:ind w:left="3600" w:hanging="360"/>
      </w:pPr>
    </w:lvl>
    <w:lvl w:ilvl="4" w:tplc="1598D776" w:tentative="1">
      <w:start w:val="1"/>
      <w:numFmt w:val="lowerLetter"/>
      <w:lvlText w:val="%5."/>
      <w:lvlJc w:val="left"/>
      <w:pPr>
        <w:ind w:left="4320" w:hanging="360"/>
      </w:pPr>
    </w:lvl>
    <w:lvl w:ilvl="5" w:tplc="4B7A128A" w:tentative="1">
      <w:start w:val="1"/>
      <w:numFmt w:val="lowerRoman"/>
      <w:lvlText w:val="%6."/>
      <w:lvlJc w:val="right"/>
      <w:pPr>
        <w:ind w:left="5040" w:hanging="180"/>
      </w:pPr>
    </w:lvl>
    <w:lvl w:ilvl="6" w:tplc="7DDAAD72" w:tentative="1">
      <w:start w:val="1"/>
      <w:numFmt w:val="decimal"/>
      <w:lvlText w:val="%7."/>
      <w:lvlJc w:val="left"/>
      <w:pPr>
        <w:ind w:left="5760" w:hanging="360"/>
      </w:pPr>
    </w:lvl>
    <w:lvl w:ilvl="7" w:tplc="97088B5C" w:tentative="1">
      <w:start w:val="1"/>
      <w:numFmt w:val="lowerLetter"/>
      <w:lvlText w:val="%8."/>
      <w:lvlJc w:val="left"/>
      <w:pPr>
        <w:ind w:left="6480" w:hanging="360"/>
      </w:pPr>
    </w:lvl>
    <w:lvl w:ilvl="8" w:tplc="F1144A3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4FE1A6F"/>
    <w:multiLevelType w:val="hybridMultilevel"/>
    <w:tmpl w:val="19B23282"/>
    <w:lvl w:ilvl="0" w:tplc="E222E804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699C05DC" w:tentative="1">
      <w:start w:val="1"/>
      <w:numFmt w:val="lowerLetter"/>
      <w:lvlText w:val="%2."/>
      <w:lvlJc w:val="left"/>
      <w:pPr>
        <w:ind w:left="1440" w:hanging="360"/>
      </w:pPr>
    </w:lvl>
    <w:lvl w:ilvl="2" w:tplc="2A94BA88" w:tentative="1">
      <w:start w:val="1"/>
      <w:numFmt w:val="lowerRoman"/>
      <w:lvlText w:val="%3."/>
      <w:lvlJc w:val="right"/>
      <w:pPr>
        <w:ind w:left="2160" w:hanging="180"/>
      </w:pPr>
    </w:lvl>
    <w:lvl w:ilvl="3" w:tplc="A42EE366" w:tentative="1">
      <w:start w:val="1"/>
      <w:numFmt w:val="decimal"/>
      <w:lvlText w:val="%4."/>
      <w:lvlJc w:val="left"/>
      <w:pPr>
        <w:ind w:left="2880" w:hanging="360"/>
      </w:pPr>
    </w:lvl>
    <w:lvl w:ilvl="4" w:tplc="4AA63E6C" w:tentative="1">
      <w:start w:val="1"/>
      <w:numFmt w:val="lowerLetter"/>
      <w:lvlText w:val="%5."/>
      <w:lvlJc w:val="left"/>
      <w:pPr>
        <w:ind w:left="3600" w:hanging="360"/>
      </w:pPr>
    </w:lvl>
    <w:lvl w:ilvl="5" w:tplc="09EE29C0" w:tentative="1">
      <w:start w:val="1"/>
      <w:numFmt w:val="lowerRoman"/>
      <w:lvlText w:val="%6."/>
      <w:lvlJc w:val="right"/>
      <w:pPr>
        <w:ind w:left="4320" w:hanging="180"/>
      </w:pPr>
    </w:lvl>
    <w:lvl w:ilvl="6" w:tplc="12688506" w:tentative="1">
      <w:start w:val="1"/>
      <w:numFmt w:val="decimal"/>
      <w:lvlText w:val="%7."/>
      <w:lvlJc w:val="left"/>
      <w:pPr>
        <w:ind w:left="5040" w:hanging="360"/>
      </w:pPr>
    </w:lvl>
    <w:lvl w:ilvl="7" w:tplc="DBACFCA4" w:tentative="1">
      <w:start w:val="1"/>
      <w:numFmt w:val="lowerLetter"/>
      <w:lvlText w:val="%8."/>
      <w:lvlJc w:val="left"/>
      <w:pPr>
        <w:ind w:left="5760" w:hanging="360"/>
      </w:pPr>
    </w:lvl>
    <w:lvl w:ilvl="8" w:tplc="BF9A01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E56D4"/>
    <w:multiLevelType w:val="hybridMultilevel"/>
    <w:tmpl w:val="B5840CB0"/>
    <w:lvl w:ilvl="0" w:tplc="5718BBC0">
      <w:start w:val="1"/>
      <w:numFmt w:val="decimal"/>
      <w:lvlText w:val="%1.1.1"/>
      <w:lvlJc w:val="left"/>
      <w:pPr>
        <w:ind w:left="1571" w:hanging="360"/>
      </w:pPr>
      <w:rPr>
        <w:rFonts w:ascii="Arial" w:hAnsi="Arial" w:hint="default"/>
        <w:b w:val="0"/>
        <w:i w:val="0"/>
        <w:sz w:val="24"/>
      </w:rPr>
    </w:lvl>
    <w:lvl w:ilvl="1" w:tplc="3E06D09C" w:tentative="1">
      <w:start w:val="1"/>
      <w:numFmt w:val="lowerLetter"/>
      <w:lvlText w:val="%2."/>
      <w:lvlJc w:val="left"/>
      <w:pPr>
        <w:ind w:left="2291" w:hanging="360"/>
      </w:pPr>
    </w:lvl>
    <w:lvl w:ilvl="2" w:tplc="7D0A5036" w:tentative="1">
      <w:start w:val="1"/>
      <w:numFmt w:val="lowerRoman"/>
      <w:lvlText w:val="%3."/>
      <w:lvlJc w:val="right"/>
      <w:pPr>
        <w:ind w:left="3011" w:hanging="180"/>
      </w:pPr>
    </w:lvl>
    <w:lvl w:ilvl="3" w:tplc="C22CBB22" w:tentative="1">
      <w:start w:val="1"/>
      <w:numFmt w:val="decimal"/>
      <w:lvlText w:val="%4."/>
      <w:lvlJc w:val="left"/>
      <w:pPr>
        <w:ind w:left="3731" w:hanging="360"/>
      </w:pPr>
    </w:lvl>
    <w:lvl w:ilvl="4" w:tplc="97BEE628" w:tentative="1">
      <w:start w:val="1"/>
      <w:numFmt w:val="lowerLetter"/>
      <w:lvlText w:val="%5."/>
      <w:lvlJc w:val="left"/>
      <w:pPr>
        <w:ind w:left="4451" w:hanging="360"/>
      </w:pPr>
    </w:lvl>
    <w:lvl w:ilvl="5" w:tplc="0CA42D36" w:tentative="1">
      <w:start w:val="1"/>
      <w:numFmt w:val="lowerRoman"/>
      <w:lvlText w:val="%6."/>
      <w:lvlJc w:val="right"/>
      <w:pPr>
        <w:ind w:left="5171" w:hanging="180"/>
      </w:pPr>
    </w:lvl>
    <w:lvl w:ilvl="6" w:tplc="D3FAD908" w:tentative="1">
      <w:start w:val="1"/>
      <w:numFmt w:val="decimal"/>
      <w:lvlText w:val="%7."/>
      <w:lvlJc w:val="left"/>
      <w:pPr>
        <w:ind w:left="5891" w:hanging="360"/>
      </w:pPr>
    </w:lvl>
    <w:lvl w:ilvl="7" w:tplc="B51C8370" w:tentative="1">
      <w:start w:val="1"/>
      <w:numFmt w:val="lowerLetter"/>
      <w:lvlText w:val="%8."/>
      <w:lvlJc w:val="left"/>
      <w:pPr>
        <w:ind w:left="6611" w:hanging="360"/>
      </w:pPr>
    </w:lvl>
    <w:lvl w:ilvl="8" w:tplc="EED875C8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30821DC6"/>
    <w:multiLevelType w:val="hybridMultilevel"/>
    <w:tmpl w:val="C7B4CD64"/>
    <w:lvl w:ilvl="0" w:tplc="3ED87390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b/>
        <w:i w:val="0"/>
        <w:sz w:val="18"/>
        <w:szCs w:val="18"/>
      </w:rPr>
    </w:lvl>
    <w:lvl w:ilvl="1" w:tplc="E56AD294" w:tentative="1">
      <w:start w:val="1"/>
      <w:numFmt w:val="lowerLetter"/>
      <w:lvlText w:val="%2."/>
      <w:lvlJc w:val="left"/>
      <w:pPr>
        <w:ind w:left="1440" w:hanging="360"/>
      </w:pPr>
    </w:lvl>
    <w:lvl w:ilvl="2" w:tplc="2AEA9E3E" w:tentative="1">
      <w:start w:val="1"/>
      <w:numFmt w:val="lowerRoman"/>
      <w:lvlText w:val="%3."/>
      <w:lvlJc w:val="right"/>
      <w:pPr>
        <w:ind w:left="2160" w:hanging="180"/>
      </w:pPr>
    </w:lvl>
    <w:lvl w:ilvl="3" w:tplc="4EAECBC8" w:tentative="1">
      <w:start w:val="1"/>
      <w:numFmt w:val="decimal"/>
      <w:lvlText w:val="%4."/>
      <w:lvlJc w:val="left"/>
      <w:pPr>
        <w:ind w:left="2880" w:hanging="360"/>
      </w:pPr>
    </w:lvl>
    <w:lvl w:ilvl="4" w:tplc="53DA47A6" w:tentative="1">
      <w:start w:val="1"/>
      <w:numFmt w:val="lowerLetter"/>
      <w:lvlText w:val="%5."/>
      <w:lvlJc w:val="left"/>
      <w:pPr>
        <w:ind w:left="3600" w:hanging="360"/>
      </w:pPr>
    </w:lvl>
    <w:lvl w:ilvl="5" w:tplc="24FC3D56" w:tentative="1">
      <w:start w:val="1"/>
      <w:numFmt w:val="lowerRoman"/>
      <w:lvlText w:val="%6."/>
      <w:lvlJc w:val="right"/>
      <w:pPr>
        <w:ind w:left="4320" w:hanging="180"/>
      </w:pPr>
    </w:lvl>
    <w:lvl w:ilvl="6" w:tplc="6360CAFE" w:tentative="1">
      <w:start w:val="1"/>
      <w:numFmt w:val="decimal"/>
      <w:lvlText w:val="%7."/>
      <w:lvlJc w:val="left"/>
      <w:pPr>
        <w:ind w:left="5040" w:hanging="360"/>
      </w:pPr>
    </w:lvl>
    <w:lvl w:ilvl="7" w:tplc="0A58241A" w:tentative="1">
      <w:start w:val="1"/>
      <w:numFmt w:val="lowerLetter"/>
      <w:lvlText w:val="%8."/>
      <w:lvlJc w:val="left"/>
      <w:pPr>
        <w:ind w:left="5760" w:hanging="360"/>
      </w:pPr>
    </w:lvl>
    <w:lvl w:ilvl="8" w:tplc="42CC1D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F664E5"/>
    <w:multiLevelType w:val="multilevel"/>
    <w:tmpl w:val="14101F6A"/>
    <w:lvl w:ilvl="0">
      <w:start w:val="1"/>
      <w:numFmt w:val="decimal"/>
      <w:pStyle w:val="Kop1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4"/>
      </w:r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AAF055E"/>
    <w:multiLevelType w:val="hybridMultilevel"/>
    <w:tmpl w:val="A7643C22"/>
    <w:lvl w:ilvl="0" w:tplc="C2F482D8">
      <w:start w:val="1"/>
      <w:numFmt w:val="decimal"/>
      <w:lvlText w:val="%1"/>
      <w:lvlJc w:val="left"/>
      <w:pPr>
        <w:ind w:left="1215" w:hanging="855"/>
      </w:pPr>
      <w:rPr>
        <w:rFonts w:hint="default"/>
      </w:rPr>
    </w:lvl>
    <w:lvl w:ilvl="1" w:tplc="34F893D2" w:tentative="1">
      <w:start w:val="1"/>
      <w:numFmt w:val="lowerLetter"/>
      <w:lvlText w:val="%2."/>
      <w:lvlJc w:val="left"/>
      <w:pPr>
        <w:ind w:left="1440" w:hanging="360"/>
      </w:pPr>
    </w:lvl>
    <w:lvl w:ilvl="2" w:tplc="4B2A1B2E" w:tentative="1">
      <w:start w:val="1"/>
      <w:numFmt w:val="lowerRoman"/>
      <w:lvlText w:val="%3."/>
      <w:lvlJc w:val="right"/>
      <w:pPr>
        <w:ind w:left="2160" w:hanging="180"/>
      </w:pPr>
    </w:lvl>
    <w:lvl w:ilvl="3" w:tplc="26BA040C" w:tentative="1">
      <w:start w:val="1"/>
      <w:numFmt w:val="decimal"/>
      <w:lvlText w:val="%4."/>
      <w:lvlJc w:val="left"/>
      <w:pPr>
        <w:ind w:left="2880" w:hanging="360"/>
      </w:pPr>
    </w:lvl>
    <w:lvl w:ilvl="4" w:tplc="8D661400" w:tentative="1">
      <w:start w:val="1"/>
      <w:numFmt w:val="lowerLetter"/>
      <w:lvlText w:val="%5."/>
      <w:lvlJc w:val="left"/>
      <w:pPr>
        <w:ind w:left="3600" w:hanging="360"/>
      </w:pPr>
    </w:lvl>
    <w:lvl w:ilvl="5" w:tplc="B584072E" w:tentative="1">
      <w:start w:val="1"/>
      <w:numFmt w:val="lowerRoman"/>
      <w:lvlText w:val="%6."/>
      <w:lvlJc w:val="right"/>
      <w:pPr>
        <w:ind w:left="4320" w:hanging="180"/>
      </w:pPr>
    </w:lvl>
    <w:lvl w:ilvl="6" w:tplc="EC74E4D6" w:tentative="1">
      <w:start w:val="1"/>
      <w:numFmt w:val="decimal"/>
      <w:lvlText w:val="%7."/>
      <w:lvlJc w:val="left"/>
      <w:pPr>
        <w:ind w:left="5040" w:hanging="360"/>
      </w:pPr>
    </w:lvl>
    <w:lvl w:ilvl="7" w:tplc="A4D033DA" w:tentative="1">
      <w:start w:val="1"/>
      <w:numFmt w:val="lowerLetter"/>
      <w:lvlText w:val="%8."/>
      <w:lvlJc w:val="left"/>
      <w:pPr>
        <w:ind w:left="5760" w:hanging="360"/>
      </w:pPr>
    </w:lvl>
    <w:lvl w:ilvl="8" w:tplc="93964E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3447EF"/>
    <w:multiLevelType w:val="hybridMultilevel"/>
    <w:tmpl w:val="D6ACFEF4"/>
    <w:lvl w:ilvl="0" w:tplc="BF885990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1" w:tplc="7D0E1D8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52D85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74A5EBE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70CA68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74E4D7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EDC9CC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7CC9D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92AD3C4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5E557F7"/>
    <w:multiLevelType w:val="hybridMultilevel"/>
    <w:tmpl w:val="BB74DC3C"/>
    <w:lvl w:ilvl="0" w:tplc="F6D25A5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E5F8E828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6A06C7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3648EA4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C9E6F63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B282D98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738BCF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ADE888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BE21B52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E39459D"/>
    <w:multiLevelType w:val="hybridMultilevel"/>
    <w:tmpl w:val="D5F847F6"/>
    <w:lvl w:ilvl="0" w:tplc="0D247F1C">
      <w:start w:val="1"/>
      <w:numFmt w:val="decimal"/>
      <w:lvlText w:val="%1."/>
      <w:lvlJc w:val="left"/>
      <w:pPr>
        <w:ind w:left="1211" w:hanging="360"/>
      </w:pPr>
      <w:rPr>
        <w:rFonts w:ascii="Arial" w:hAnsi="Arial" w:hint="default"/>
        <w:b w:val="0"/>
        <w:i w:val="0"/>
        <w:sz w:val="24"/>
      </w:rPr>
    </w:lvl>
    <w:lvl w:ilvl="1" w:tplc="E7DEE70E" w:tentative="1">
      <w:start w:val="1"/>
      <w:numFmt w:val="lowerLetter"/>
      <w:lvlText w:val="%2."/>
      <w:lvlJc w:val="left"/>
      <w:pPr>
        <w:ind w:left="1440" w:hanging="360"/>
      </w:pPr>
    </w:lvl>
    <w:lvl w:ilvl="2" w:tplc="A06867CA" w:tentative="1">
      <w:start w:val="1"/>
      <w:numFmt w:val="lowerRoman"/>
      <w:lvlText w:val="%3."/>
      <w:lvlJc w:val="right"/>
      <w:pPr>
        <w:ind w:left="2160" w:hanging="180"/>
      </w:pPr>
    </w:lvl>
    <w:lvl w:ilvl="3" w:tplc="18968B1E" w:tentative="1">
      <w:start w:val="1"/>
      <w:numFmt w:val="decimal"/>
      <w:lvlText w:val="%4."/>
      <w:lvlJc w:val="left"/>
      <w:pPr>
        <w:ind w:left="2880" w:hanging="360"/>
      </w:pPr>
    </w:lvl>
    <w:lvl w:ilvl="4" w:tplc="794A858E" w:tentative="1">
      <w:start w:val="1"/>
      <w:numFmt w:val="lowerLetter"/>
      <w:lvlText w:val="%5."/>
      <w:lvlJc w:val="left"/>
      <w:pPr>
        <w:ind w:left="3600" w:hanging="360"/>
      </w:pPr>
    </w:lvl>
    <w:lvl w:ilvl="5" w:tplc="11124E1A" w:tentative="1">
      <w:start w:val="1"/>
      <w:numFmt w:val="lowerRoman"/>
      <w:lvlText w:val="%6."/>
      <w:lvlJc w:val="right"/>
      <w:pPr>
        <w:ind w:left="4320" w:hanging="180"/>
      </w:pPr>
    </w:lvl>
    <w:lvl w:ilvl="6" w:tplc="B950A02E" w:tentative="1">
      <w:start w:val="1"/>
      <w:numFmt w:val="decimal"/>
      <w:lvlText w:val="%7."/>
      <w:lvlJc w:val="left"/>
      <w:pPr>
        <w:ind w:left="5040" w:hanging="360"/>
      </w:pPr>
    </w:lvl>
    <w:lvl w:ilvl="7" w:tplc="ACB63E5A" w:tentative="1">
      <w:start w:val="1"/>
      <w:numFmt w:val="lowerLetter"/>
      <w:lvlText w:val="%8."/>
      <w:lvlJc w:val="left"/>
      <w:pPr>
        <w:ind w:left="5760" w:hanging="360"/>
      </w:pPr>
    </w:lvl>
    <w:lvl w:ilvl="8" w:tplc="68B20C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C972FC"/>
    <w:multiLevelType w:val="hybridMultilevel"/>
    <w:tmpl w:val="93CEAAD2"/>
    <w:lvl w:ilvl="0" w:tplc="22D4A42A">
      <w:numFmt w:val="bullet"/>
      <w:lvlText w:val="-"/>
      <w:lvlJc w:val="left"/>
      <w:pPr>
        <w:ind w:left="720" w:hanging="360"/>
      </w:pPr>
      <w:rPr>
        <w:rFonts w:ascii="Lucida Sans Unicode" w:eastAsia="Times New Roman" w:hAnsi="Lucida Sans Unicode" w:cs="Lucida Sans Unicode" w:hint="default"/>
      </w:rPr>
    </w:lvl>
    <w:lvl w:ilvl="1" w:tplc="617E7D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1CFE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443B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3A21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D4F2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EE542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095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AE29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0988051">
    <w:abstractNumId w:val="6"/>
  </w:num>
  <w:num w:numId="2" w16cid:durableId="1966040529">
    <w:abstractNumId w:val="3"/>
  </w:num>
  <w:num w:numId="3" w16cid:durableId="455441831">
    <w:abstractNumId w:val="9"/>
  </w:num>
  <w:num w:numId="4" w16cid:durableId="1214610361">
    <w:abstractNumId w:val="5"/>
  </w:num>
  <w:num w:numId="5" w16cid:durableId="17900823">
    <w:abstractNumId w:val="0"/>
  </w:num>
  <w:num w:numId="6" w16cid:durableId="696543094">
    <w:abstractNumId w:val="8"/>
  </w:num>
  <w:num w:numId="7" w16cid:durableId="1652640727">
    <w:abstractNumId w:val="1"/>
  </w:num>
  <w:num w:numId="8" w16cid:durableId="38558035">
    <w:abstractNumId w:val="7"/>
  </w:num>
  <w:num w:numId="9" w16cid:durableId="2072386869">
    <w:abstractNumId w:val="4"/>
  </w:num>
  <w:num w:numId="10" w16cid:durableId="506137998">
    <w:abstractNumId w:val="5"/>
  </w:num>
  <w:num w:numId="11" w16cid:durableId="1541630107">
    <w:abstractNumId w:val="5"/>
  </w:num>
  <w:num w:numId="12" w16cid:durableId="292490633">
    <w:abstractNumId w:val="2"/>
  </w:num>
  <w:num w:numId="13" w16cid:durableId="4875520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8E5"/>
    <w:rsid w:val="00000363"/>
    <w:rsid w:val="0000565F"/>
    <w:rsid w:val="00016C83"/>
    <w:rsid w:val="000223D6"/>
    <w:rsid w:val="00022703"/>
    <w:rsid w:val="00027954"/>
    <w:rsid w:val="000328B2"/>
    <w:rsid w:val="00033432"/>
    <w:rsid w:val="00036B80"/>
    <w:rsid w:val="000403D0"/>
    <w:rsid w:val="0005567E"/>
    <w:rsid w:val="0006327E"/>
    <w:rsid w:val="0006406D"/>
    <w:rsid w:val="00066934"/>
    <w:rsid w:val="000679F6"/>
    <w:rsid w:val="00071D5F"/>
    <w:rsid w:val="00071F86"/>
    <w:rsid w:val="000734EB"/>
    <w:rsid w:val="000748D4"/>
    <w:rsid w:val="00080D41"/>
    <w:rsid w:val="000841F8"/>
    <w:rsid w:val="00086E52"/>
    <w:rsid w:val="00090C8A"/>
    <w:rsid w:val="000918B8"/>
    <w:rsid w:val="00094468"/>
    <w:rsid w:val="000A3CB3"/>
    <w:rsid w:val="000A3E94"/>
    <w:rsid w:val="000A6482"/>
    <w:rsid w:val="000A6843"/>
    <w:rsid w:val="000B3CAD"/>
    <w:rsid w:val="000D1261"/>
    <w:rsid w:val="000D1C2E"/>
    <w:rsid w:val="000D1FC2"/>
    <w:rsid w:val="000D2CE1"/>
    <w:rsid w:val="000D2CF7"/>
    <w:rsid w:val="000D3459"/>
    <w:rsid w:val="000E62A5"/>
    <w:rsid w:val="000F3A9B"/>
    <w:rsid w:val="001016BB"/>
    <w:rsid w:val="00103797"/>
    <w:rsid w:val="00112A28"/>
    <w:rsid w:val="00115647"/>
    <w:rsid w:val="001210BF"/>
    <w:rsid w:val="00124130"/>
    <w:rsid w:val="00130A2B"/>
    <w:rsid w:val="00137603"/>
    <w:rsid w:val="00144B35"/>
    <w:rsid w:val="0015143A"/>
    <w:rsid w:val="00153F54"/>
    <w:rsid w:val="00161F97"/>
    <w:rsid w:val="00163EB0"/>
    <w:rsid w:val="0016431D"/>
    <w:rsid w:val="00165536"/>
    <w:rsid w:val="00171881"/>
    <w:rsid w:val="00173969"/>
    <w:rsid w:val="00174457"/>
    <w:rsid w:val="001749F0"/>
    <w:rsid w:val="00174BC6"/>
    <w:rsid w:val="001767BB"/>
    <w:rsid w:val="00177504"/>
    <w:rsid w:val="00177F6E"/>
    <w:rsid w:val="001826E6"/>
    <w:rsid w:val="0018383A"/>
    <w:rsid w:val="00184BE1"/>
    <w:rsid w:val="0019031D"/>
    <w:rsid w:val="001927BD"/>
    <w:rsid w:val="001A45DE"/>
    <w:rsid w:val="001A61CA"/>
    <w:rsid w:val="001A6ADF"/>
    <w:rsid w:val="001A78F4"/>
    <w:rsid w:val="001B18EA"/>
    <w:rsid w:val="001B6288"/>
    <w:rsid w:val="001B637D"/>
    <w:rsid w:val="001B6D20"/>
    <w:rsid w:val="001C0CEF"/>
    <w:rsid w:val="001C2053"/>
    <w:rsid w:val="001C271E"/>
    <w:rsid w:val="001C43B3"/>
    <w:rsid w:val="001C739F"/>
    <w:rsid w:val="001D6561"/>
    <w:rsid w:val="001D6E93"/>
    <w:rsid w:val="001E6457"/>
    <w:rsid w:val="001F54E7"/>
    <w:rsid w:val="001F5B53"/>
    <w:rsid w:val="001F68AA"/>
    <w:rsid w:val="002020D2"/>
    <w:rsid w:val="00211FE8"/>
    <w:rsid w:val="00213AF6"/>
    <w:rsid w:val="00214A61"/>
    <w:rsid w:val="00217B02"/>
    <w:rsid w:val="00231232"/>
    <w:rsid w:val="002417C9"/>
    <w:rsid w:val="00247415"/>
    <w:rsid w:val="00250BAC"/>
    <w:rsid w:val="002528F5"/>
    <w:rsid w:val="00254DBF"/>
    <w:rsid w:val="00260110"/>
    <w:rsid w:val="00261B90"/>
    <w:rsid w:val="00262541"/>
    <w:rsid w:val="00263A1D"/>
    <w:rsid w:val="00270CE0"/>
    <w:rsid w:val="00277208"/>
    <w:rsid w:val="0028119F"/>
    <w:rsid w:val="00285EEB"/>
    <w:rsid w:val="0028677C"/>
    <w:rsid w:val="00294CD6"/>
    <w:rsid w:val="00296C64"/>
    <w:rsid w:val="002A383D"/>
    <w:rsid w:val="002B0518"/>
    <w:rsid w:val="002B212B"/>
    <w:rsid w:val="002B44FB"/>
    <w:rsid w:val="002B6248"/>
    <w:rsid w:val="002B6F7A"/>
    <w:rsid w:val="002C2874"/>
    <w:rsid w:val="002C33DE"/>
    <w:rsid w:val="002D37A3"/>
    <w:rsid w:val="002D478F"/>
    <w:rsid w:val="002D4B04"/>
    <w:rsid w:val="002D68A4"/>
    <w:rsid w:val="002E3981"/>
    <w:rsid w:val="002E6DAD"/>
    <w:rsid w:val="002F054B"/>
    <w:rsid w:val="002F573B"/>
    <w:rsid w:val="00304030"/>
    <w:rsid w:val="00312166"/>
    <w:rsid w:val="003273B6"/>
    <w:rsid w:val="00330943"/>
    <w:rsid w:val="003312EC"/>
    <w:rsid w:val="00340DFA"/>
    <w:rsid w:val="00341081"/>
    <w:rsid w:val="00341D60"/>
    <w:rsid w:val="00343077"/>
    <w:rsid w:val="003440C7"/>
    <w:rsid w:val="00345D1B"/>
    <w:rsid w:val="00350ACC"/>
    <w:rsid w:val="00353018"/>
    <w:rsid w:val="003537A0"/>
    <w:rsid w:val="00355090"/>
    <w:rsid w:val="00361E60"/>
    <w:rsid w:val="00362898"/>
    <w:rsid w:val="00366534"/>
    <w:rsid w:val="00367619"/>
    <w:rsid w:val="00370C63"/>
    <w:rsid w:val="00374D66"/>
    <w:rsid w:val="00375B83"/>
    <w:rsid w:val="0038061F"/>
    <w:rsid w:val="003809F0"/>
    <w:rsid w:val="00383216"/>
    <w:rsid w:val="0038337F"/>
    <w:rsid w:val="00390076"/>
    <w:rsid w:val="003941C7"/>
    <w:rsid w:val="0039436B"/>
    <w:rsid w:val="00396BB9"/>
    <w:rsid w:val="00397751"/>
    <w:rsid w:val="003A2E94"/>
    <w:rsid w:val="003A2F9B"/>
    <w:rsid w:val="003B3146"/>
    <w:rsid w:val="003B4A46"/>
    <w:rsid w:val="003B5DCE"/>
    <w:rsid w:val="003C4D13"/>
    <w:rsid w:val="003C4D85"/>
    <w:rsid w:val="003C58C4"/>
    <w:rsid w:val="003C7D3E"/>
    <w:rsid w:val="003D6C68"/>
    <w:rsid w:val="003E081C"/>
    <w:rsid w:val="003E4083"/>
    <w:rsid w:val="003E4D44"/>
    <w:rsid w:val="003E5EAC"/>
    <w:rsid w:val="003E7F3E"/>
    <w:rsid w:val="00404C29"/>
    <w:rsid w:val="00414E6D"/>
    <w:rsid w:val="0042101B"/>
    <w:rsid w:val="004247E0"/>
    <w:rsid w:val="00424ED2"/>
    <w:rsid w:val="00425722"/>
    <w:rsid w:val="00427AE3"/>
    <w:rsid w:val="00434572"/>
    <w:rsid w:val="00441004"/>
    <w:rsid w:val="00441D20"/>
    <w:rsid w:val="004446EF"/>
    <w:rsid w:val="004449B6"/>
    <w:rsid w:val="004456DA"/>
    <w:rsid w:val="004534B4"/>
    <w:rsid w:val="00460126"/>
    <w:rsid w:val="0046203B"/>
    <w:rsid w:val="00465BCE"/>
    <w:rsid w:val="00471AE2"/>
    <w:rsid w:val="00480173"/>
    <w:rsid w:val="00480A37"/>
    <w:rsid w:val="00480B00"/>
    <w:rsid w:val="00485FFB"/>
    <w:rsid w:val="00486FA6"/>
    <w:rsid w:val="004879FD"/>
    <w:rsid w:val="00490741"/>
    <w:rsid w:val="004965CD"/>
    <w:rsid w:val="004A0D86"/>
    <w:rsid w:val="004A4C1A"/>
    <w:rsid w:val="004B0899"/>
    <w:rsid w:val="004B2D0A"/>
    <w:rsid w:val="004C4534"/>
    <w:rsid w:val="004C6C03"/>
    <w:rsid w:val="004D5D5A"/>
    <w:rsid w:val="004D73CF"/>
    <w:rsid w:val="004E32FC"/>
    <w:rsid w:val="004E3FD3"/>
    <w:rsid w:val="004E4212"/>
    <w:rsid w:val="004E4A7F"/>
    <w:rsid w:val="004E6180"/>
    <w:rsid w:val="004F0299"/>
    <w:rsid w:val="004F3A87"/>
    <w:rsid w:val="004F518D"/>
    <w:rsid w:val="005018B1"/>
    <w:rsid w:val="00510FAE"/>
    <w:rsid w:val="0051134F"/>
    <w:rsid w:val="005172B3"/>
    <w:rsid w:val="00523995"/>
    <w:rsid w:val="00524C24"/>
    <w:rsid w:val="00532A20"/>
    <w:rsid w:val="00533FBA"/>
    <w:rsid w:val="00534678"/>
    <w:rsid w:val="005363BF"/>
    <w:rsid w:val="0053797D"/>
    <w:rsid w:val="0055043A"/>
    <w:rsid w:val="00550485"/>
    <w:rsid w:val="00551A24"/>
    <w:rsid w:val="005520B1"/>
    <w:rsid w:val="00557014"/>
    <w:rsid w:val="005579D5"/>
    <w:rsid w:val="00557FEA"/>
    <w:rsid w:val="00561C18"/>
    <w:rsid w:val="00562062"/>
    <w:rsid w:val="00564A31"/>
    <w:rsid w:val="005716C6"/>
    <w:rsid w:val="00573CA5"/>
    <w:rsid w:val="00573E67"/>
    <w:rsid w:val="005766F2"/>
    <w:rsid w:val="005904D8"/>
    <w:rsid w:val="005917B4"/>
    <w:rsid w:val="00593EC2"/>
    <w:rsid w:val="00594130"/>
    <w:rsid w:val="00594BF4"/>
    <w:rsid w:val="005B14E0"/>
    <w:rsid w:val="005B3A10"/>
    <w:rsid w:val="005B4A75"/>
    <w:rsid w:val="005B4E1D"/>
    <w:rsid w:val="005B6352"/>
    <w:rsid w:val="005C670D"/>
    <w:rsid w:val="005E68E5"/>
    <w:rsid w:val="005E6E9B"/>
    <w:rsid w:val="005F02E3"/>
    <w:rsid w:val="005F152C"/>
    <w:rsid w:val="005F1BD7"/>
    <w:rsid w:val="005F2E57"/>
    <w:rsid w:val="005F35F2"/>
    <w:rsid w:val="005F3B2C"/>
    <w:rsid w:val="005F3D05"/>
    <w:rsid w:val="005F4E3F"/>
    <w:rsid w:val="005F6BFB"/>
    <w:rsid w:val="006006A3"/>
    <w:rsid w:val="00604B7F"/>
    <w:rsid w:val="00606471"/>
    <w:rsid w:val="00611EC3"/>
    <w:rsid w:val="006222FC"/>
    <w:rsid w:val="0063115C"/>
    <w:rsid w:val="0063402C"/>
    <w:rsid w:val="006349B9"/>
    <w:rsid w:val="00636FBE"/>
    <w:rsid w:val="006378CC"/>
    <w:rsid w:val="00642C22"/>
    <w:rsid w:val="0064537C"/>
    <w:rsid w:val="00651ACE"/>
    <w:rsid w:val="006539EA"/>
    <w:rsid w:val="00660883"/>
    <w:rsid w:val="00660D46"/>
    <w:rsid w:val="00662ACA"/>
    <w:rsid w:val="00664C24"/>
    <w:rsid w:val="00664C59"/>
    <w:rsid w:val="006651F5"/>
    <w:rsid w:val="00666555"/>
    <w:rsid w:val="00667BFF"/>
    <w:rsid w:val="00671451"/>
    <w:rsid w:val="0067513C"/>
    <w:rsid w:val="00676A99"/>
    <w:rsid w:val="006851C0"/>
    <w:rsid w:val="00687AD8"/>
    <w:rsid w:val="006A1782"/>
    <w:rsid w:val="006A44BE"/>
    <w:rsid w:val="006A4CA3"/>
    <w:rsid w:val="006A6ECE"/>
    <w:rsid w:val="006B163D"/>
    <w:rsid w:val="006B1DDD"/>
    <w:rsid w:val="006B569E"/>
    <w:rsid w:val="006C4184"/>
    <w:rsid w:val="006C472E"/>
    <w:rsid w:val="006C602C"/>
    <w:rsid w:val="006C6347"/>
    <w:rsid w:val="006C7CF4"/>
    <w:rsid w:val="006D2047"/>
    <w:rsid w:val="006D21E7"/>
    <w:rsid w:val="006D319E"/>
    <w:rsid w:val="006D4E77"/>
    <w:rsid w:val="006D68F7"/>
    <w:rsid w:val="006E1EE7"/>
    <w:rsid w:val="006E3077"/>
    <w:rsid w:val="006E3D88"/>
    <w:rsid w:val="006F04B8"/>
    <w:rsid w:val="006F113A"/>
    <w:rsid w:val="006F270F"/>
    <w:rsid w:val="006F4554"/>
    <w:rsid w:val="006F59BA"/>
    <w:rsid w:val="006F798E"/>
    <w:rsid w:val="007001EF"/>
    <w:rsid w:val="00700606"/>
    <w:rsid w:val="00704897"/>
    <w:rsid w:val="00706807"/>
    <w:rsid w:val="00716302"/>
    <w:rsid w:val="00722700"/>
    <w:rsid w:val="00723F67"/>
    <w:rsid w:val="0072506E"/>
    <w:rsid w:val="00730E40"/>
    <w:rsid w:val="0073331E"/>
    <w:rsid w:val="00735D43"/>
    <w:rsid w:val="0074082F"/>
    <w:rsid w:val="00740975"/>
    <w:rsid w:val="0074348C"/>
    <w:rsid w:val="0074773A"/>
    <w:rsid w:val="00747E30"/>
    <w:rsid w:val="0075037C"/>
    <w:rsid w:val="00750E55"/>
    <w:rsid w:val="007526DA"/>
    <w:rsid w:val="00762886"/>
    <w:rsid w:val="007648E0"/>
    <w:rsid w:val="00770EFE"/>
    <w:rsid w:val="00773296"/>
    <w:rsid w:val="00781354"/>
    <w:rsid w:val="00785BAF"/>
    <w:rsid w:val="00790962"/>
    <w:rsid w:val="00794BB9"/>
    <w:rsid w:val="00797229"/>
    <w:rsid w:val="007A0C7C"/>
    <w:rsid w:val="007A1D70"/>
    <w:rsid w:val="007A32F6"/>
    <w:rsid w:val="007A4EF5"/>
    <w:rsid w:val="007A5304"/>
    <w:rsid w:val="007A680E"/>
    <w:rsid w:val="007B26C7"/>
    <w:rsid w:val="007B40F2"/>
    <w:rsid w:val="007B43F0"/>
    <w:rsid w:val="007B4610"/>
    <w:rsid w:val="007B5520"/>
    <w:rsid w:val="007D4113"/>
    <w:rsid w:val="007D68BA"/>
    <w:rsid w:val="007E0916"/>
    <w:rsid w:val="007E2352"/>
    <w:rsid w:val="007E30EC"/>
    <w:rsid w:val="007E3EC5"/>
    <w:rsid w:val="007F0C33"/>
    <w:rsid w:val="007F2406"/>
    <w:rsid w:val="007F3735"/>
    <w:rsid w:val="007F7986"/>
    <w:rsid w:val="00800C6E"/>
    <w:rsid w:val="00800F07"/>
    <w:rsid w:val="00810E7A"/>
    <w:rsid w:val="00814646"/>
    <w:rsid w:val="008166BA"/>
    <w:rsid w:val="00820176"/>
    <w:rsid w:val="008237F0"/>
    <w:rsid w:val="00832FCE"/>
    <w:rsid w:val="00836EC8"/>
    <w:rsid w:val="0083791A"/>
    <w:rsid w:val="00840BD3"/>
    <w:rsid w:val="008552D4"/>
    <w:rsid w:val="0085749A"/>
    <w:rsid w:val="00857E5D"/>
    <w:rsid w:val="00863AE6"/>
    <w:rsid w:val="00873E99"/>
    <w:rsid w:val="00874BDD"/>
    <w:rsid w:val="0088040F"/>
    <w:rsid w:val="00881FA3"/>
    <w:rsid w:val="008833B0"/>
    <w:rsid w:val="008844F9"/>
    <w:rsid w:val="00885153"/>
    <w:rsid w:val="008873DA"/>
    <w:rsid w:val="008935A0"/>
    <w:rsid w:val="008938C3"/>
    <w:rsid w:val="00895C6D"/>
    <w:rsid w:val="00895E1F"/>
    <w:rsid w:val="008964F8"/>
    <w:rsid w:val="008A1C61"/>
    <w:rsid w:val="008B25C1"/>
    <w:rsid w:val="008B7125"/>
    <w:rsid w:val="008C2739"/>
    <w:rsid w:val="008C42C2"/>
    <w:rsid w:val="008D1FF5"/>
    <w:rsid w:val="008D2E77"/>
    <w:rsid w:val="008D3021"/>
    <w:rsid w:val="008D32AF"/>
    <w:rsid w:val="008D3495"/>
    <w:rsid w:val="008D48E1"/>
    <w:rsid w:val="008E028E"/>
    <w:rsid w:val="008E28C4"/>
    <w:rsid w:val="008E2947"/>
    <w:rsid w:val="008E3ECF"/>
    <w:rsid w:val="008E6342"/>
    <w:rsid w:val="008E7581"/>
    <w:rsid w:val="008F4083"/>
    <w:rsid w:val="008F6645"/>
    <w:rsid w:val="008F72CA"/>
    <w:rsid w:val="009021C2"/>
    <w:rsid w:val="009034C9"/>
    <w:rsid w:val="009056A0"/>
    <w:rsid w:val="009102A3"/>
    <w:rsid w:val="00912430"/>
    <w:rsid w:val="00914DB4"/>
    <w:rsid w:val="0091525F"/>
    <w:rsid w:val="009250C2"/>
    <w:rsid w:val="00927856"/>
    <w:rsid w:val="00935F69"/>
    <w:rsid w:val="009405AA"/>
    <w:rsid w:val="00941408"/>
    <w:rsid w:val="00953F44"/>
    <w:rsid w:val="0095432F"/>
    <w:rsid w:val="0095673A"/>
    <w:rsid w:val="00957555"/>
    <w:rsid w:val="00971F61"/>
    <w:rsid w:val="00971F68"/>
    <w:rsid w:val="009762B9"/>
    <w:rsid w:val="00980883"/>
    <w:rsid w:val="009870FF"/>
    <w:rsid w:val="0099004C"/>
    <w:rsid w:val="00990204"/>
    <w:rsid w:val="00990A87"/>
    <w:rsid w:val="00995482"/>
    <w:rsid w:val="0099567F"/>
    <w:rsid w:val="009966BC"/>
    <w:rsid w:val="00997ACF"/>
    <w:rsid w:val="009A0F26"/>
    <w:rsid w:val="009A5195"/>
    <w:rsid w:val="009A621A"/>
    <w:rsid w:val="009B3E48"/>
    <w:rsid w:val="009B5DC4"/>
    <w:rsid w:val="009B66E5"/>
    <w:rsid w:val="009C2661"/>
    <w:rsid w:val="009C546C"/>
    <w:rsid w:val="009D6CF0"/>
    <w:rsid w:val="009D7CDD"/>
    <w:rsid w:val="009D7D2D"/>
    <w:rsid w:val="009E13CA"/>
    <w:rsid w:val="009E5702"/>
    <w:rsid w:val="009E7673"/>
    <w:rsid w:val="009F1E28"/>
    <w:rsid w:val="009F2ECB"/>
    <w:rsid w:val="00A0075C"/>
    <w:rsid w:val="00A01CD4"/>
    <w:rsid w:val="00A02B1B"/>
    <w:rsid w:val="00A02B93"/>
    <w:rsid w:val="00A0325F"/>
    <w:rsid w:val="00A054D8"/>
    <w:rsid w:val="00A05C63"/>
    <w:rsid w:val="00A10777"/>
    <w:rsid w:val="00A12D39"/>
    <w:rsid w:val="00A13DFE"/>
    <w:rsid w:val="00A20379"/>
    <w:rsid w:val="00A24EB2"/>
    <w:rsid w:val="00A25BB4"/>
    <w:rsid w:val="00A3114D"/>
    <w:rsid w:val="00A33AAD"/>
    <w:rsid w:val="00A3706C"/>
    <w:rsid w:val="00A42D4A"/>
    <w:rsid w:val="00A43433"/>
    <w:rsid w:val="00A461CD"/>
    <w:rsid w:val="00A50E3B"/>
    <w:rsid w:val="00A53E71"/>
    <w:rsid w:val="00A6408D"/>
    <w:rsid w:val="00A66B7D"/>
    <w:rsid w:val="00A703A2"/>
    <w:rsid w:val="00A70794"/>
    <w:rsid w:val="00A7374D"/>
    <w:rsid w:val="00A74BD2"/>
    <w:rsid w:val="00A8000A"/>
    <w:rsid w:val="00A8016B"/>
    <w:rsid w:val="00A951AD"/>
    <w:rsid w:val="00A954FD"/>
    <w:rsid w:val="00A968E9"/>
    <w:rsid w:val="00AA001E"/>
    <w:rsid w:val="00AA240C"/>
    <w:rsid w:val="00AA2FF0"/>
    <w:rsid w:val="00AA7AAB"/>
    <w:rsid w:val="00AA7C69"/>
    <w:rsid w:val="00AB32CA"/>
    <w:rsid w:val="00AC3236"/>
    <w:rsid w:val="00AC52E3"/>
    <w:rsid w:val="00AC7B21"/>
    <w:rsid w:val="00AC7EAC"/>
    <w:rsid w:val="00AD528C"/>
    <w:rsid w:val="00AD6C89"/>
    <w:rsid w:val="00AE23FE"/>
    <w:rsid w:val="00AE242C"/>
    <w:rsid w:val="00AF5CC5"/>
    <w:rsid w:val="00AF648A"/>
    <w:rsid w:val="00B0726D"/>
    <w:rsid w:val="00B07DEE"/>
    <w:rsid w:val="00B11DD9"/>
    <w:rsid w:val="00B12356"/>
    <w:rsid w:val="00B12BF3"/>
    <w:rsid w:val="00B17F3C"/>
    <w:rsid w:val="00B204F4"/>
    <w:rsid w:val="00B214C9"/>
    <w:rsid w:val="00B2340A"/>
    <w:rsid w:val="00B23738"/>
    <w:rsid w:val="00B2766A"/>
    <w:rsid w:val="00B27A90"/>
    <w:rsid w:val="00B30E3C"/>
    <w:rsid w:val="00B32007"/>
    <w:rsid w:val="00B33346"/>
    <w:rsid w:val="00B34694"/>
    <w:rsid w:val="00B42D79"/>
    <w:rsid w:val="00B46942"/>
    <w:rsid w:val="00B52F7C"/>
    <w:rsid w:val="00B5522A"/>
    <w:rsid w:val="00B57BBD"/>
    <w:rsid w:val="00B64107"/>
    <w:rsid w:val="00B6482B"/>
    <w:rsid w:val="00B64EE7"/>
    <w:rsid w:val="00B65397"/>
    <w:rsid w:val="00B67CEE"/>
    <w:rsid w:val="00B749DF"/>
    <w:rsid w:val="00B80880"/>
    <w:rsid w:val="00B8658E"/>
    <w:rsid w:val="00B90821"/>
    <w:rsid w:val="00B911C3"/>
    <w:rsid w:val="00B92F9E"/>
    <w:rsid w:val="00B9575B"/>
    <w:rsid w:val="00BA35D0"/>
    <w:rsid w:val="00BB0325"/>
    <w:rsid w:val="00BB1249"/>
    <w:rsid w:val="00BB1802"/>
    <w:rsid w:val="00BB248D"/>
    <w:rsid w:val="00BB3083"/>
    <w:rsid w:val="00BB5624"/>
    <w:rsid w:val="00BB7500"/>
    <w:rsid w:val="00BC0314"/>
    <w:rsid w:val="00BC34A8"/>
    <w:rsid w:val="00BC40DF"/>
    <w:rsid w:val="00BC46E0"/>
    <w:rsid w:val="00BD0DAC"/>
    <w:rsid w:val="00BE361F"/>
    <w:rsid w:val="00BE6963"/>
    <w:rsid w:val="00BE76C8"/>
    <w:rsid w:val="00BF340D"/>
    <w:rsid w:val="00BF4E86"/>
    <w:rsid w:val="00C01D82"/>
    <w:rsid w:val="00C03EA9"/>
    <w:rsid w:val="00C07E14"/>
    <w:rsid w:val="00C140F8"/>
    <w:rsid w:val="00C21C49"/>
    <w:rsid w:val="00C23065"/>
    <w:rsid w:val="00C23E61"/>
    <w:rsid w:val="00C26D01"/>
    <w:rsid w:val="00C30CD1"/>
    <w:rsid w:val="00C33339"/>
    <w:rsid w:val="00C33D82"/>
    <w:rsid w:val="00C35931"/>
    <w:rsid w:val="00C35A46"/>
    <w:rsid w:val="00C360ED"/>
    <w:rsid w:val="00C3661B"/>
    <w:rsid w:val="00C45527"/>
    <w:rsid w:val="00C46A75"/>
    <w:rsid w:val="00C501E7"/>
    <w:rsid w:val="00C56195"/>
    <w:rsid w:val="00C5698E"/>
    <w:rsid w:val="00C613BF"/>
    <w:rsid w:val="00C61486"/>
    <w:rsid w:val="00C61A13"/>
    <w:rsid w:val="00C63388"/>
    <w:rsid w:val="00C658E3"/>
    <w:rsid w:val="00C67E84"/>
    <w:rsid w:val="00C70929"/>
    <w:rsid w:val="00C71129"/>
    <w:rsid w:val="00C713AE"/>
    <w:rsid w:val="00C75AAF"/>
    <w:rsid w:val="00C814B1"/>
    <w:rsid w:val="00C84114"/>
    <w:rsid w:val="00C85E9D"/>
    <w:rsid w:val="00C864CF"/>
    <w:rsid w:val="00C91F27"/>
    <w:rsid w:val="00C97332"/>
    <w:rsid w:val="00CA57CA"/>
    <w:rsid w:val="00CA5DF3"/>
    <w:rsid w:val="00CA74C2"/>
    <w:rsid w:val="00CA7996"/>
    <w:rsid w:val="00CB2754"/>
    <w:rsid w:val="00CB5DC7"/>
    <w:rsid w:val="00CC411D"/>
    <w:rsid w:val="00CC6A89"/>
    <w:rsid w:val="00CD047C"/>
    <w:rsid w:val="00CD4D72"/>
    <w:rsid w:val="00CD7911"/>
    <w:rsid w:val="00CD7B1B"/>
    <w:rsid w:val="00CE0B79"/>
    <w:rsid w:val="00CE3846"/>
    <w:rsid w:val="00CE3BF5"/>
    <w:rsid w:val="00CE753E"/>
    <w:rsid w:val="00CF2053"/>
    <w:rsid w:val="00CF4FF6"/>
    <w:rsid w:val="00CF5A7D"/>
    <w:rsid w:val="00CF64A3"/>
    <w:rsid w:val="00D04BC7"/>
    <w:rsid w:val="00D10144"/>
    <w:rsid w:val="00D102C3"/>
    <w:rsid w:val="00D151C2"/>
    <w:rsid w:val="00D15350"/>
    <w:rsid w:val="00D20947"/>
    <w:rsid w:val="00D22DC1"/>
    <w:rsid w:val="00D25EF9"/>
    <w:rsid w:val="00D3243B"/>
    <w:rsid w:val="00D343C5"/>
    <w:rsid w:val="00D34844"/>
    <w:rsid w:val="00D40323"/>
    <w:rsid w:val="00D41AD7"/>
    <w:rsid w:val="00D420F7"/>
    <w:rsid w:val="00D45277"/>
    <w:rsid w:val="00D474C9"/>
    <w:rsid w:val="00D5186C"/>
    <w:rsid w:val="00D55D8B"/>
    <w:rsid w:val="00D57D8A"/>
    <w:rsid w:val="00D62438"/>
    <w:rsid w:val="00D73F0C"/>
    <w:rsid w:val="00D74B28"/>
    <w:rsid w:val="00D75FA4"/>
    <w:rsid w:val="00D76C0E"/>
    <w:rsid w:val="00D8253E"/>
    <w:rsid w:val="00D91B95"/>
    <w:rsid w:val="00D96D86"/>
    <w:rsid w:val="00D97DC8"/>
    <w:rsid w:val="00DA4022"/>
    <w:rsid w:val="00DA5F22"/>
    <w:rsid w:val="00DA7935"/>
    <w:rsid w:val="00DB61CF"/>
    <w:rsid w:val="00DB7735"/>
    <w:rsid w:val="00DC55F4"/>
    <w:rsid w:val="00DC6A11"/>
    <w:rsid w:val="00DD29EF"/>
    <w:rsid w:val="00DD3216"/>
    <w:rsid w:val="00DD3DCA"/>
    <w:rsid w:val="00DD47F5"/>
    <w:rsid w:val="00DD640C"/>
    <w:rsid w:val="00DD65DD"/>
    <w:rsid w:val="00DD6D66"/>
    <w:rsid w:val="00DD72B0"/>
    <w:rsid w:val="00DD77FE"/>
    <w:rsid w:val="00DE1B41"/>
    <w:rsid w:val="00DE1D0B"/>
    <w:rsid w:val="00DE447D"/>
    <w:rsid w:val="00DE772B"/>
    <w:rsid w:val="00DF1E15"/>
    <w:rsid w:val="00DF42C8"/>
    <w:rsid w:val="00E00FF8"/>
    <w:rsid w:val="00E039DA"/>
    <w:rsid w:val="00E05F7A"/>
    <w:rsid w:val="00E13B3B"/>
    <w:rsid w:val="00E1616F"/>
    <w:rsid w:val="00E17D2F"/>
    <w:rsid w:val="00E2226C"/>
    <w:rsid w:val="00E259E2"/>
    <w:rsid w:val="00E25B7D"/>
    <w:rsid w:val="00E27CAF"/>
    <w:rsid w:val="00E33728"/>
    <w:rsid w:val="00E3412C"/>
    <w:rsid w:val="00E416DE"/>
    <w:rsid w:val="00E4301E"/>
    <w:rsid w:val="00E46C70"/>
    <w:rsid w:val="00E5203A"/>
    <w:rsid w:val="00E622E7"/>
    <w:rsid w:val="00E65632"/>
    <w:rsid w:val="00E6654F"/>
    <w:rsid w:val="00E67F97"/>
    <w:rsid w:val="00E70490"/>
    <w:rsid w:val="00E73246"/>
    <w:rsid w:val="00E74009"/>
    <w:rsid w:val="00E76B02"/>
    <w:rsid w:val="00E81524"/>
    <w:rsid w:val="00E82473"/>
    <w:rsid w:val="00E90887"/>
    <w:rsid w:val="00E91D7C"/>
    <w:rsid w:val="00E968D6"/>
    <w:rsid w:val="00EA01A6"/>
    <w:rsid w:val="00EA36E7"/>
    <w:rsid w:val="00EA4328"/>
    <w:rsid w:val="00EB4203"/>
    <w:rsid w:val="00EB4941"/>
    <w:rsid w:val="00EC01FC"/>
    <w:rsid w:val="00ED0054"/>
    <w:rsid w:val="00ED1832"/>
    <w:rsid w:val="00ED77F1"/>
    <w:rsid w:val="00EE1A01"/>
    <w:rsid w:val="00EF2381"/>
    <w:rsid w:val="00EF2B11"/>
    <w:rsid w:val="00EF31D7"/>
    <w:rsid w:val="00EF3460"/>
    <w:rsid w:val="00EF4916"/>
    <w:rsid w:val="00EF4CAA"/>
    <w:rsid w:val="00F00E1B"/>
    <w:rsid w:val="00F01DDF"/>
    <w:rsid w:val="00F04C48"/>
    <w:rsid w:val="00F12DBC"/>
    <w:rsid w:val="00F13CCC"/>
    <w:rsid w:val="00F2234F"/>
    <w:rsid w:val="00F26ED6"/>
    <w:rsid w:val="00F26F6F"/>
    <w:rsid w:val="00F31732"/>
    <w:rsid w:val="00F34987"/>
    <w:rsid w:val="00F349A7"/>
    <w:rsid w:val="00F356D5"/>
    <w:rsid w:val="00F37F10"/>
    <w:rsid w:val="00F403CD"/>
    <w:rsid w:val="00F420B1"/>
    <w:rsid w:val="00F445E1"/>
    <w:rsid w:val="00F50364"/>
    <w:rsid w:val="00F50D47"/>
    <w:rsid w:val="00F511E2"/>
    <w:rsid w:val="00F5271A"/>
    <w:rsid w:val="00F55305"/>
    <w:rsid w:val="00F60418"/>
    <w:rsid w:val="00F60CB2"/>
    <w:rsid w:val="00F628F6"/>
    <w:rsid w:val="00F64961"/>
    <w:rsid w:val="00F65D2B"/>
    <w:rsid w:val="00F719EB"/>
    <w:rsid w:val="00F73884"/>
    <w:rsid w:val="00F73BD8"/>
    <w:rsid w:val="00F82B49"/>
    <w:rsid w:val="00F838C2"/>
    <w:rsid w:val="00F86313"/>
    <w:rsid w:val="00F907DF"/>
    <w:rsid w:val="00F95B72"/>
    <w:rsid w:val="00FA4A0A"/>
    <w:rsid w:val="00FA647B"/>
    <w:rsid w:val="00FB4B66"/>
    <w:rsid w:val="00FB558E"/>
    <w:rsid w:val="00FB5926"/>
    <w:rsid w:val="00FC11C3"/>
    <w:rsid w:val="00FC12CA"/>
    <w:rsid w:val="00FC4288"/>
    <w:rsid w:val="00FD2756"/>
    <w:rsid w:val="00FD380A"/>
    <w:rsid w:val="00FD4688"/>
    <w:rsid w:val="00FD48E1"/>
    <w:rsid w:val="00FD5CDC"/>
    <w:rsid w:val="00FD7A4A"/>
    <w:rsid w:val="00FE0364"/>
    <w:rsid w:val="00FE1C99"/>
    <w:rsid w:val="00FE3241"/>
    <w:rsid w:val="00FE4F4D"/>
    <w:rsid w:val="00FF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5A493"/>
  <w15:docId w15:val="{5AB8A692-00A5-47F1-8921-538E57393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sz w:val="19"/>
        <w:szCs w:val="22"/>
        <w:lang w:val="nl-NL" w:eastAsia="en-US" w:bidi="ar-SA"/>
      </w:rPr>
    </w:rPrDefault>
    <w:pPrDefault>
      <w:pPr>
        <w:spacing w:line="28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aliases w:val="Alinea"/>
    <w:qFormat/>
    <w:rsid w:val="0034069D"/>
    <w:pPr>
      <w:spacing w:before="120" w:after="120" w:line="240" w:lineRule="atLeast"/>
    </w:pPr>
    <w:rPr>
      <w:rFonts w:ascii="Lucida Sans Unicode" w:eastAsia="Times New Roman" w:hAnsi="Lucida Sans Unicode" w:cs="Arial"/>
      <w:sz w:val="18"/>
      <w:szCs w:val="20"/>
      <w:lang w:eastAsia="nl-NL"/>
    </w:rPr>
  </w:style>
  <w:style w:type="paragraph" w:styleId="Kop1">
    <w:name w:val="heading 1"/>
    <w:aliases w:val="PG 1 Hoofdstuk"/>
    <w:next w:val="Standaard"/>
    <w:link w:val="Kop1Char"/>
    <w:autoRedefine/>
    <w:uiPriority w:val="9"/>
    <w:rsid w:val="004662FA"/>
    <w:pPr>
      <w:keepNext/>
      <w:keepLines/>
      <w:numPr>
        <w:numId w:val="4"/>
      </w:numPr>
      <w:tabs>
        <w:tab w:val="left" w:pos="851"/>
      </w:tabs>
      <w:ind w:left="851" w:hanging="851"/>
      <w:outlineLvl w:val="0"/>
    </w:pPr>
    <w:rPr>
      <w:rFonts w:ascii="Arial" w:eastAsiaTheme="majorEastAsia" w:hAnsi="Arial" w:cstheme="majorBidi"/>
      <w:sz w:val="24"/>
      <w:szCs w:val="32"/>
    </w:rPr>
  </w:style>
  <w:style w:type="paragraph" w:styleId="Kop2">
    <w:name w:val="heading 2"/>
    <w:aliases w:val="PG 1.1 Kop + nummer"/>
    <w:basedOn w:val="Kop1"/>
    <w:next w:val="Standaard"/>
    <w:link w:val="Kop2Char"/>
    <w:uiPriority w:val="9"/>
    <w:unhideWhenUsed/>
    <w:rsid w:val="004662FA"/>
    <w:pPr>
      <w:numPr>
        <w:ilvl w:val="1"/>
        <w:numId w:val="11"/>
      </w:numPr>
      <w:ind w:left="851" w:hanging="851"/>
      <w:outlineLvl w:val="1"/>
    </w:pPr>
    <w:rPr>
      <w:b/>
      <w:sz w:val="18"/>
      <w:szCs w:val="26"/>
    </w:rPr>
  </w:style>
  <w:style w:type="paragraph" w:styleId="Kop3">
    <w:name w:val="heading 3"/>
    <w:aliases w:val="PG 1.1.1 Subkop = nummer"/>
    <w:basedOn w:val="Standaard"/>
    <w:next w:val="Standaard"/>
    <w:link w:val="Kop3Char"/>
    <w:uiPriority w:val="9"/>
    <w:unhideWhenUsed/>
    <w:rsid w:val="0034069D"/>
    <w:pPr>
      <w:keepNext/>
      <w:keepLines/>
      <w:numPr>
        <w:ilvl w:val="2"/>
        <w:numId w:val="11"/>
      </w:numPr>
      <w:ind w:left="851" w:hanging="851"/>
      <w:contextualSpacing/>
      <w:outlineLvl w:val="2"/>
    </w:pPr>
    <w:rPr>
      <w:rFonts w:ascii="Arial" w:eastAsiaTheme="majorEastAsia" w:hAnsi="Arial" w:cstheme="majorBidi"/>
      <w:sz w:val="20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rsid w:val="000D3E45"/>
    <w:pPr>
      <w:keepNext/>
      <w:keepLines/>
      <w:numPr>
        <w:ilvl w:val="3"/>
        <w:numId w:val="1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0D3E45"/>
    <w:pPr>
      <w:keepNext/>
      <w:keepLines/>
      <w:numPr>
        <w:ilvl w:val="4"/>
        <w:numId w:val="1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0D3E45"/>
    <w:pPr>
      <w:keepNext/>
      <w:keepLines/>
      <w:numPr>
        <w:ilvl w:val="5"/>
        <w:numId w:val="1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0D3E45"/>
    <w:pPr>
      <w:keepNext/>
      <w:keepLines/>
      <w:numPr>
        <w:ilvl w:val="6"/>
        <w:numId w:val="1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0D3E45"/>
    <w:pPr>
      <w:keepNext/>
      <w:keepLines/>
      <w:numPr>
        <w:ilvl w:val="7"/>
        <w:numId w:val="1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0D3E45"/>
    <w:pPr>
      <w:keepNext/>
      <w:keepLines/>
      <w:numPr>
        <w:ilvl w:val="8"/>
        <w:numId w:val="1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PG 1 Hoofdstuk Char"/>
    <w:basedOn w:val="Standaardalinea-lettertype"/>
    <w:link w:val="Kop1"/>
    <w:uiPriority w:val="9"/>
    <w:rsid w:val="004662FA"/>
    <w:rPr>
      <w:rFonts w:ascii="Arial" w:eastAsiaTheme="majorEastAsia" w:hAnsi="Arial" w:cstheme="majorBidi"/>
      <w:sz w:val="24"/>
      <w:szCs w:val="32"/>
    </w:rPr>
  </w:style>
  <w:style w:type="paragraph" w:customStyle="1" w:styleId="OPOndertekening">
    <w:name w:val="OP_Ondertekening"/>
    <w:basedOn w:val="Standaard"/>
    <w:qFormat/>
    <w:rsid w:val="004F21B8"/>
    <w:pPr>
      <w:pBdr>
        <w:left w:val="single" w:sz="4" w:space="4" w:color="auto"/>
      </w:pBdr>
    </w:pPr>
  </w:style>
  <w:style w:type="character" w:customStyle="1" w:styleId="Kop2Char">
    <w:name w:val="Kop 2 Char"/>
    <w:aliases w:val="PG 1.1 Kop + nummer Char"/>
    <w:basedOn w:val="Standaardalinea-lettertype"/>
    <w:link w:val="Kop2"/>
    <w:uiPriority w:val="9"/>
    <w:rsid w:val="004662FA"/>
    <w:rPr>
      <w:rFonts w:ascii="Arial" w:eastAsiaTheme="majorEastAsia" w:hAnsi="Arial" w:cstheme="majorBidi"/>
      <w:b/>
      <w:sz w:val="18"/>
      <w:szCs w:val="26"/>
    </w:rPr>
  </w:style>
  <w:style w:type="paragraph" w:customStyle="1" w:styleId="OPTitel">
    <w:name w:val="OP_Titel"/>
    <w:next w:val="Standaard"/>
    <w:qFormat/>
    <w:rsid w:val="004F21B8"/>
    <w:pPr>
      <w:spacing w:line="240" w:lineRule="auto"/>
    </w:pPr>
    <w:rPr>
      <w:rFonts w:ascii="Lucida Sans Unicode" w:eastAsiaTheme="majorEastAsia" w:hAnsi="Lucida Sans Unicode" w:cstheme="majorBidi"/>
      <w:spacing w:val="5"/>
      <w:kern w:val="28"/>
      <w:sz w:val="52"/>
      <w:szCs w:val="52"/>
      <w:lang w:eastAsia="nl-NL"/>
    </w:rPr>
  </w:style>
  <w:style w:type="character" w:customStyle="1" w:styleId="Kop3Char">
    <w:name w:val="Kop 3 Char"/>
    <w:aliases w:val="PG 1.1.1 Subkop = nummer Char"/>
    <w:basedOn w:val="Standaardalinea-lettertype"/>
    <w:link w:val="Kop3"/>
    <w:uiPriority w:val="9"/>
    <w:rsid w:val="004662FA"/>
    <w:rPr>
      <w:rFonts w:ascii="Arial" w:eastAsiaTheme="majorEastAsia" w:hAnsi="Arial" w:cstheme="majorBidi"/>
      <w:sz w:val="20"/>
      <w:szCs w:val="24"/>
    </w:rPr>
  </w:style>
  <w:style w:type="paragraph" w:customStyle="1" w:styleId="OPTussenkop">
    <w:name w:val="OP_Tussenkop"/>
    <w:next w:val="Standaard"/>
    <w:qFormat/>
    <w:rsid w:val="0034069D"/>
    <w:pPr>
      <w:spacing w:before="120" w:line="240" w:lineRule="auto"/>
    </w:pPr>
    <w:rPr>
      <w:rFonts w:ascii="Lucida Sans Unicode" w:eastAsia="Times New Roman" w:hAnsi="Lucida Sans Unicode" w:cs="Arial"/>
      <w:b/>
      <w:bCs/>
      <w:sz w:val="18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5399E"/>
    <w:rPr>
      <w:rFonts w:asciiTheme="majorHAnsi" w:eastAsiaTheme="majorEastAsia" w:hAnsiTheme="majorHAnsi" w:cstheme="majorBidi"/>
      <w:i/>
      <w:iCs/>
      <w:color w:val="2F5496" w:themeColor="accent1" w:themeShade="BF"/>
      <w:sz w:val="19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5399E"/>
    <w:rPr>
      <w:rFonts w:asciiTheme="majorHAnsi" w:eastAsiaTheme="majorEastAsia" w:hAnsiTheme="majorHAnsi" w:cstheme="majorBidi"/>
      <w:color w:val="2F5496" w:themeColor="accent1" w:themeShade="BF"/>
      <w:sz w:val="19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5399E"/>
    <w:rPr>
      <w:rFonts w:asciiTheme="majorHAnsi" w:eastAsiaTheme="majorEastAsia" w:hAnsiTheme="majorHAnsi" w:cstheme="majorBidi"/>
      <w:color w:val="1F3763" w:themeColor="accent1" w:themeShade="7F"/>
      <w:sz w:val="19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5399E"/>
    <w:rPr>
      <w:rFonts w:asciiTheme="majorHAnsi" w:eastAsiaTheme="majorEastAsia" w:hAnsiTheme="majorHAnsi" w:cstheme="majorBidi"/>
      <w:i/>
      <w:iCs/>
      <w:color w:val="1F3763" w:themeColor="accent1" w:themeShade="7F"/>
      <w:sz w:val="19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5399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5399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opmerking">
    <w:name w:val="annotation text"/>
    <w:basedOn w:val="Standaard"/>
    <w:link w:val="TekstopmerkingChar"/>
    <w:semiHidden/>
    <w:rsid w:val="00ED7E10"/>
  </w:style>
  <w:style w:type="character" w:customStyle="1" w:styleId="TekstopmerkingChar">
    <w:name w:val="Tekst opmerking Char"/>
    <w:basedOn w:val="Standaardalinea-lettertype"/>
    <w:link w:val="Tekstopmerking"/>
    <w:semiHidden/>
    <w:rsid w:val="00ED7E10"/>
    <w:rPr>
      <w:rFonts w:ascii="Lucida Sans Unicode" w:eastAsia="Times New Roman" w:hAnsi="Lucida Sans Unicode" w:cs="Arial"/>
      <w:sz w:val="18"/>
      <w:szCs w:val="20"/>
      <w:lang w:eastAsia="nl-NL"/>
    </w:rPr>
  </w:style>
  <w:style w:type="character" w:styleId="Verwijzingopmerking">
    <w:name w:val="annotation reference"/>
    <w:basedOn w:val="Standaardalinea-lettertype"/>
    <w:semiHidden/>
    <w:rsid w:val="00ED7E10"/>
    <w:rPr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D7E10"/>
    <w:pPr>
      <w:spacing w:before="0" w:after="0" w:line="240" w:lineRule="auto"/>
    </w:pPr>
    <w:rPr>
      <w:rFonts w:ascii="Segoe UI" w:hAnsi="Segoe UI" w:cs="Segoe UI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D7E10"/>
    <w:rPr>
      <w:rFonts w:ascii="Segoe UI" w:eastAsia="Times New Roman" w:hAnsi="Segoe UI" w:cs="Segoe UI"/>
      <w:sz w:val="18"/>
      <w:szCs w:val="18"/>
      <w:lang w:eastAsia="nl-NL"/>
    </w:rPr>
  </w:style>
  <w:style w:type="paragraph" w:styleId="Koptekst">
    <w:name w:val="header"/>
    <w:basedOn w:val="Standaard"/>
    <w:link w:val="KoptekstChar"/>
    <w:uiPriority w:val="99"/>
    <w:semiHidden/>
    <w:unhideWhenUsed/>
    <w:rsid w:val="005F3B2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5F3B2C"/>
    <w:rPr>
      <w:rFonts w:ascii="Lucida Sans Unicode" w:eastAsia="Times New Roman" w:hAnsi="Lucida Sans Unicode" w:cs="Arial"/>
      <w:sz w:val="18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semiHidden/>
    <w:unhideWhenUsed/>
    <w:rsid w:val="005F3B2C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5F3B2C"/>
    <w:rPr>
      <w:rFonts w:ascii="Lucida Sans Unicode" w:eastAsia="Times New Roman" w:hAnsi="Lucida Sans Unicode" w:cs="Arial"/>
      <w:sz w:val="18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40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9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5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2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2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00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2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7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05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40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5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7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5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2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1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9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83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7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7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9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87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3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9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5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32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5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95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0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54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0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58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4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39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2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6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15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2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0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68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7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93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5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4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4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4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44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8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19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6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5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6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9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5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3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8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4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4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76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1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4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4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8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3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03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7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4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7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5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7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81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1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2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2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8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76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51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4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5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8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7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1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3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8f868c2-b6ec-4226-987b-2ba8c281924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C97EB47BADCE4685BEC8803930FBA9" ma:contentTypeVersion="13" ma:contentTypeDescription="Een nieuw document maken." ma:contentTypeScope="" ma:versionID="07c1f18ce0696813b76ac5f31eeef72f">
  <xsd:schema xmlns:xsd="http://www.w3.org/2001/XMLSchema" xmlns:xs="http://www.w3.org/2001/XMLSchema" xmlns:p="http://schemas.microsoft.com/office/2006/metadata/properties" xmlns:ns3="c8f868c2-b6ec-4226-987b-2ba8c2819242" targetNamespace="http://schemas.microsoft.com/office/2006/metadata/properties" ma:root="true" ma:fieldsID="0611c124973a2f1d01f09236f1a09340" ns3:_="">
    <xsd:import namespace="c8f868c2-b6ec-4226-987b-2ba8c281924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OCR" minOccurs="0"/>
                <xsd:element ref="ns3:MediaServiceSystemTags" minOccurs="0"/>
                <xsd:element ref="ns3:MediaServiceSearchProperties" minOccurs="0"/>
                <xsd:element ref="ns3:_activit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f868c2-b6ec-4226-987b-2ba8c281924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1F0ED6-782F-4A9A-9D55-7A0FC6C7A3CA}">
  <ds:schemaRefs>
    <ds:schemaRef ds:uri="http://schemas.microsoft.com/office/2006/metadata/properties"/>
    <ds:schemaRef ds:uri="http://schemas.microsoft.com/office/infopath/2007/PartnerControls"/>
    <ds:schemaRef ds:uri="c8f868c2-b6ec-4226-987b-2ba8c2819242"/>
  </ds:schemaRefs>
</ds:datastoreItem>
</file>

<file path=customXml/itemProps2.xml><?xml version="1.0" encoding="utf-8"?>
<ds:datastoreItem xmlns:ds="http://schemas.openxmlformats.org/officeDocument/2006/customXml" ds:itemID="{F7EF83DD-A40A-4FE1-B48B-004C121BB4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F39AAD-5A39-4B1E-9331-E2260653B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f868c2-b6ec-4226-987b-2ba8c28192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677</Characters>
  <Application>Microsoft Office Word</Application>
  <DocSecurity>4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Kennisgeving Omgevingswet - aanvraag vergunning</dc:title>
  <dc:subject/>
  <dc:creator>Antonides, Maria</dc:creator>
  <cp:keywords/>
  <cp:lastModifiedBy>Weess van, Bianca</cp:lastModifiedBy>
  <cp:revision>2</cp:revision>
  <dcterms:created xsi:type="dcterms:W3CDTF">2026-02-10T06:58:00Z</dcterms:created>
  <dcterms:modified xsi:type="dcterms:W3CDTF">2026-02-10T06:58:00Z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KoopTemplate">
    <vt:lpwstr>True</vt:lpwstr>
  </property>
  <property fmtid="{D5CDD505-2E9C-101B-9397-08002B2CF9AE}" pid="3" name="ContentTypeId">
    <vt:lpwstr>0x01010008C97EB47BADCE4685BEC8803930FBA9</vt:lpwstr>
  </property>
</Properties>
</file>