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00E5F" w14:textId="77777777" w:rsidR="009D0B7B" w:rsidRPr="007B7318" w:rsidRDefault="00335EE2" w:rsidP="00180BAA">
      <w:pPr>
        <w:pStyle w:val="OPTitel"/>
        <w:spacing w:after="240"/>
        <w:rPr>
          <w:rFonts w:ascii="Arial" w:hAnsi="Arial" w:cs="Arial"/>
          <w:sz w:val="44"/>
          <w:szCs w:val="44"/>
        </w:rPr>
      </w:pPr>
      <w:r w:rsidRPr="007B7318">
        <w:rPr>
          <w:rFonts w:ascii="Arial" w:hAnsi="Arial" w:cs="Arial"/>
          <w:sz w:val="44"/>
          <w:szCs w:val="44"/>
        </w:rPr>
        <w:t xml:space="preserve">Verkeersbesluit Gemeente Eersel </w:t>
      </w:r>
      <w:r>
        <w:rPr>
          <w:rFonts w:ascii="Arial" w:hAnsi="Arial" w:cs="Arial"/>
          <w:sz w:val="44"/>
          <w:szCs w:val="44"/>
        </w:rPr>
        <w:t>Koemeershoeve</w:t>
      </w:r>
      <w:r w:rsidR="00A95FDA">
        <w:rPr>
          <w:rFonts w:ascii="Arial" w:hAnsi="Arial" w:cs="Arial"/>
          <w:sz w:val="44"/>
          <w:szCs w:val="44"/>
        </w:rPr>
        <w:t xml:space="preserve"> </w:t>
      </w:r>
      <w:r>
        <w:rPr>
          <w:rFonts w:ascii="Arial" w:hAnsi="Arial" w:cs="Arial"/>
          <w:sz w:val="44"/>
          <w:szCs w:val="44"/>
        </w:rPr>
        <w:t>12</w:t>
      </w:r>
      <w:r w:rsidR="00A95FDA">
        <w:rPr>
          <w:rFonts w:ascii="Arial" w:hAnsi="Arial" w:cs="Arial"/>
          <w:sz w:val="44"/>
          <w:szCs w:val="44"/>
        </w:rPr>
        <w:t xml:space="preserve"> te </w:t>
      </w:r>
      <w:r>
        <w:rPr>
          <w:rFonts w:ascii="Arial" w:hAnsi="Arial" w:cs="Arial"/>
          <w:sz w:val="44"/>
          <w:szCs w:val="44"/>
        </w:rPr>
        <w:t>Wintelre</w:t>
      </w:r>
    </w:p>
    <w:p w14:paraId="16D3FC06" w14:textId="77777777" w:rsidR="008155BA" w:rsidRPr="00DF6B26" w:rsidRDefault="008155BA" w:rsidP="00DF6B26">
      <w:pPr>
        <w:spacing w:after="0" w:line="240" w:lineRule="auto"/>
        <w:rPr>
          <w:rFonts w:ascii="Arial" w:hAnsi="Arial" w:cs="Arial"/>
          <w:lang w:val="nl-NL" w:eastAsia="nl-NL"/>
        </w:rPr>
      </w:pPr>
    </w:p>
    <w:p w14:paraId="5D783DC8" w14:textId="77777777" w:rsidR="00D75F42" w:rsidRPr="00D75F42" w:rsidRDefault="00335EE2" w:rsidP="00D75F42">
      <w:pPr>
        <w:pStyle w:val="OPAanhef"/>
        <w:rPr>
          <w:rFonts w:ascii="Arial" w:hAnsi="Arial"/>
          <w:sz w:val="20"/>
          <w:szCs w:val="20"/>
        </w:rPr>
      </w:pPr>
      <w:r w:rsidRPr="00597650">
        <w:rPr>
          <w:rFonts w:ascii="Arial" w:hAnsi="Arial"/>
          <w:sz w:val="20"/>
          <w:szCs w:val="20"/>
        </w:rPr>
        <w:t xml:space="preserve">Vaststellen gereserveerde gehandicaptenparkeerplaats </w:t>
      </w:r>
      <w:r>
        <w:rPr>
          <w:rFonts w:ascii="Arial" w:hAnsi="Arial"/>
          <w:sz w:val="20"/>
          <w:szCs w:val="20"/>
        </w:rPr>
        <w:t>Koemeershoeve</w:t>
      </w:r>
      <w:r w:rsidRPr="00597650">
        <w:rPr>
          <w:rFonts w:ascii="Arial" w:hAnsi="Arial"/>
          <w:sz w:val="20"/>
          <w:szCs w:val="20"/>
        </w:rPr>
        <w:t xml:space="preserve"> </w:t>
      </w:r>
      <w:r>
        <w:rPr>
          <w:rFonts w:ascii="Arial" w:hAnsi="Arial"/>
          <w:sz w:val="20"/>
          <w:szCs w:val="20"/>
        </w:rPr>
        <w:t>12</w:t>
      </w:r>
      <w:r w:rsidR="000C7717" w:rsidRPr="00597650">
        <w:rPr>
          <w:rFonts w:ascii="Arial" w:hAnsi="Arial"/>
          <w:sz w:val="20"/>
          <w:szCs w:val="20"/>
        </w:rPr>
        <w:t xml:space="preserve"> </w:t>
      </w:r>
      <w:r w:rsidRPr="00597650">
        <w:rPr>
          <w:rFonts w:ascii="Arial" w:hAnsi="Arial"/>
          <w:sz w:val="20"/>
          <w:szCs w:val="20"/>
        </w:rPr>
        <w:t xml:space="preserve">te </w:t>
      </w:r>
      <w:r>
        <w:rPr>
          <w:rFonts w:ascii="Arial" w:hAnsi="Arial"/>
          <w:sz w:val="20"/>
          <w:szCs w:val="20"/>
        </w:rPr>
        <w:t>Wintelre</w:t>
      </w:r>
    </w:p>
    <w:p w14:paraId="68E7060F" w14:textId="77777777" w:rsidR="0015438B" w:rsidRPr="0015438B" w:rsidRDefault="0015438B" w:rsidP="0015438B">
      <w:pPr>
        <w:spacing w:after="0" w:line="240" w:lineRule="auto"/>
        <w:rPr>
          <w:rFonts w:ascii="Arial" w:hAnsi="Arial" w:cs="Arial"/>
          <w:sz w:val="20"/>
          <w:szCs w:val="20"/>
          <w:lang w:val="nl-NL"/>
        </w:rPr>
      </w:pPr>
    </w:p>
    <w:p w14:paraId="01E05694" w14:textId="77777777" w:rsidR="0015438B" w:rsidRPr="0015438B" w:rsidRDefault="00335EE2" w:rsidP="0015438B">
      <w:pPr>
        <w:spacing w:after="0" w:line="240" w:lineRule="auto"/>
        <w:rPr>
          <w:rFonts w:ascii="Arial" w:hAnsi="Arial" w:cs="Arial"/>
          <w:sz w:val="20"/>
          <w:szCs w:val="20"/>
          <w:lang w:val="nl-NL"/>
        </w:rPr>
      </w:pPr>
      <w:r w:rsidRPr="0015438B">
        <w:rPr>
          <w:rFonts w:ascii="Arial" w:hAnsi="Arial" w:cs="Arial"/>
          <w:sz w:val="20"/>
          <w:szCs w:val="20"/>
          <w:lang w:val="nl-NL"/>
        </w:rPr>
        <w:t>Burgemeester en wethouders van de gemeente Eersel;</w:t>
      </w:r>
    </w:p>
    <w:p w14:paraId="1666192D" w14:textId="77777777" w:rsidR="0015438B" w:rsidRDefault="0015438B" w:rsidP="0015438B">
      <w:pPr>
        <w:spacing w:after="0" w:line="240" w:lineRule="auto"/>
        <w:rPr>
          <w:rFonts w:ascii="Arial" w:hAnsi="Arial" w:cs="Arial"/>
          <w:sz w:val="20"/>
          <w:szCs w:val="20"/>
          <w:lang w:val="nl-NL"/>
        </w:rPr>
      </w:pPr>
    </w:p>
    <w:p w14:paraId="65E089AC" w14:textId="77777777" w:rsidR="00181FB8" w:rsidRPr="0015438B" w:rsidRDefault="00181FB8" w:rsidP="0015438B">
      <w:pPr>
        <w:spacing w:after="0" w:line="240" w:lineRule="auto"/>
        <w:rPr>
          <w:rFonts w:ascii="Arial" w:hAnsi="Arial" w:cs="Arial"/>
          <w:sz w:val="20"/>
          <w:szCs w:val="20"/>
          <w:lang w:val="nl-NL"/>
        </w:rPr>
      </w:pPr>
    </w:p>
    <w:p w14:paraId="720E7069" w14:textId="77777777" w:rsidR="0015438B" w:rsidRPr="0015438B" w:rsidRDefault="00335EE2" w:rsidP="0015438B">
      <w:pPr>
        <w:spacing w:after="0" w:line="240" w:lineRule="auto"/>
        <w:rPr>
          <w:rFonts w:ascii="Arial" w:hAnsi="Arial" w:cs="Arial"/>
          <w:sz w:val="20"/>
          <w:szCs w:val="20"/>
          <w:lang w:val="nl-NL"/>
        </w:rPr>
      </w:pPr>
      <w:r w:rsidRPr="0015438B">
        <w:rPr>
          <w:rFonts w:ascii="Arial" w:hAnsi="Arial" w:cs="Arial"/>
          <w:sz w:val="20"/>
          <w:szCs w:val="20"/>
          <w:lang w:val="nl-NL"/>
        </w:rPr>
        <w:t>gelet op:</w:t>
      </w:r>
    </w:p>
    <w:p w14:paraId="2EFB5FAF" w14:textId="77777777" w:rsidR="0015438B" w:rsidRPr="0015438B" w:rsidRDefault="00335EE2" w:rsidP="0015438B">
      <w:pPr>
        <w:pStyle w:val="Lijstalinea"/>
        <w:numPr>
          <w:ilvl w:val="0"/>
          <w:numId w:val="11"/>
        </w:numPr>
        <w:spacing w:after="0" w:line="240" w:lineRule="auto"/>
        <w:rPr>
          <w:rFonts w:ascii="Arial" w:hAnsi="Arial" w:cs="Arial"/>
          <w:sz w:val="20"/>
          <w:szCs w:val="20"/>
          <w:lang w:val="nl-NL"/>
        </w:rPr>
      </w:pPr>
      <w:r w:rsidRPr="0015438B">
        <w:rPr>
          <w:rFonts w:ascii="Arial" w:hAnsi="Arial" w:cs="Arial"/>
          <w:sz w:val="20"/>
          <w:szCs w:val="20"/>
          <w:lang w:val="nl-NL"/>
        </w:rPr>
        <w:t>de bepalingen in de Wegenverkeerswet 1994, het Reglement Verkeersregels en Verkeerstekens (RVV) 1990, het Besluit Administratieve Bepalingen inzake het wegverkeer (BABW) en de Algemene wet bestuursrecht (Awb);</w:t>
      </w:r>
    </w:p>
    <w:p w14:paraId="7C929A02" w14:textId="77777777" w:rsidR="0015438B" w:rsidRDefault="0015438B" w:rsidP="001F3C29">
      <w:pPr>
        <w:spacing w:after="0" w:line="240" w:lineRule="auto"/>
        <w:rPr>
          <w:rFonts w:ascii="Arial" w:hAnsi="Arial" w:cs="Arial"/>
          <w:sz w:val="20"/>
          <w:szCs w:val="20"/>
          <w:lang w:val="nl-NL"/>
        </w:rPr>
      </w:pPr>
    </w:p>
    <w:p w14:paraId="1F2B2BF9" w14:textId="77777777" w:rsidR="00181FB8" w:rsidRDefault="00181FB8" w:rsidP="001F3C29">
      <w:pPr>
        <w:spacing w:after="0" w:line="240" w:lineRule="auto"/>
        <w:rPr>
          <w:rFonts w:ascii="Arial" w:hAnsi="Arial" w:cs="Arial"/>
          <w:sz w:val="20"/>
          <w:szCs w:val="20"/>
          <w:lang w:val="nl-NL"/>
        </w:rPr>
      </w:pPr>
    </w:p>
    <w:p w14:paraId="5642C300" w14:textId="77777777" w:rsidR="001F3C29" w:rsidRPr="001F3C29" w:rsidRDefault="00335EE2" w:rsidP="001F3C29">
      <w:pPr>
        <w:spacing w:after="0" w:line="240" w:lineRule="auto"/>
        <w:rPr>
          <w:rFonts w:ascii="Arial" w:hAnsi="Arial" w:cs="Arial"/>
          <w:sz w:val="20"/>
          <w:szCs w:val="20"/>
          <w:lang w:val="nl-NL"/>
        </w:rPr>
      </w:pPr>
      <w:r w:rsidRPr="001F3C29">
        <w:rPr>
          <w:rFonts w:ascii="Arial" w:hAnsi="Arial" w:cs="Arial"/>
          <w:sz w:val="20"/>
          <w:szCs w:val="20"/>
          <w:lang w:val="nl-NL"/>
        </w:rPr>
        <w:t>overwegende:</w:t>
      </w:r>
    </w:p>
    <w:p w14:paraId="5A3FC525" w14:textId="77777777" w:rsidR="001F3C29" w:rsidRPr="001F3C29" w:rsidRDefault="00335EE2"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 xml:space="preserve">dat de bewoner van </w:t>
      </w:r>
      <w:r>
        <w:rPr>
          <w:rFonts w:ascii="Arial" w:hAnsi="Arial" w:cs="Arial"/>
          <w:sz w:val="20"/>
          <w:szCs w:val="20"/>
          <w:lang w:val="nl-NL"/>
        </w:rPr>
        <w:t>Koemeershoeve</w:t>
      </w:r>
      <w:r w:rsidR="00007087">
        <w:rPr>
          <w:rFonts w:ascii="Arial" w:hAnsi="Arial" w:cs="Arial"/>
          <w:sz w:val="20"/>
          <w:szCs w:val="20"/>
          <w:lang w:val="nl-NL"/>
        </w:rPr>
        <w:t xml:space="preserve"> </w:t>
      </w:r>
      <w:r>
        <w:rPr>
          <w:rFonts w:ascii="Arial" w:hAnsi="Arial" w:cs="Arial"/>
          <w:sz w:val="20"/>
          <w:szCs w:val="20"/>
          <w:lang w:val="nl-NL"/>
        </w:rPr>
        <w:t>12</w:t>
      </w:r>
      <w:r w:rsidRPr="001F3C29">
        <w:rPr>
          <w:rFonts w:ascii="Arial" w:hAnsi="Arial" w:cs="Arial"/>
          <w:sz w:val="20"/>
          <w:szCs w:val="20"/>
          <w:lang w:val="nl-NL"/>
        </w:rPr>
        <w:t xml:space="preserve"> te </w:t>
      </w:r>
      <w:r>
        <w:rPr>
          <w:rFonts w:ascii="Arial" w:hAnsi="Arial" w:cs="Arial"/>
          <w:sz w:val="20"/>
          <w:szCs w:val="20"/>
          <w:lang w:val="nl-NL"/>
        </w:rPr>
        <w:t>Wintelre</w:t>
      </w:r>
      <w:r w:rsidRPr="001F3C29">
        <w:rPr>
          <w:rFonts w:ascii="Arial" w:hAnsi="Arial" w:cs="Arial"/>
          <w:sz w:val="20"/>
          <w:szCs w:val="20"/>
          <w:lang w:val="nl-NL"/>
        </w:rPr>
        <w:t xml:space="preserve"> verzocht heeft in aanmerking te komen voor een individuele gehandicaptenparkeerplaats nabij de woning;</w:t>
      </w:r>
    </w:p>
    <w:p w14:paraId="5B7AF6BB" w14:textId="77777777" w:rsidR="001F3C29" w:rsidRPr="001F3C29" w:rsidRDefault="00335EE2"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aanvrager zich niet of slechts met grote moeite anders dan over een korte afstand te voet kan voortbewegen;</w:t>
      </w:r>
    </w:p>
    <w:p w14:paraId="1758390E" w14:textId="77777777" w:rsidR="001F3C29" w:rsidRPr="001F3C29" w:rsidRDefault="00335EE2"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aanvrager beschikt over een Europese gehandicaptenparkeerkaart voor bestuurders van een voertuig;</w:t>
      </w:r>
    </w:p>
    <w:p w14:paraId="2E918EC0" w14:textId="77777777" w:rsidR="001F3C29" w:rsidRPr="001F3C29" w:rsidRDefault="00335EE2"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aanvrager geen beschikking heeft over een parkeervoorziening op eigen terrein;</w:t>
      </w:r>
    </w:p>
    <w:p w14:paraId="211E2C3A" w14:textId="77777777" w:rsidR="001F3C29" w:rsidRPr="001F3C29" w:rsidRDefault="00335EE2"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 xml:space="preserve">dat de parkeerdruk in de </w:t>
      </w:r>
      <w:r>
        <w:rPr>
          <w:rFonts w:ascii="Arial" w:hAnsi="Arial" w:cs="Arial"/>
          <w:sz w:val="20"/>
          <w:szCs w:val="20"/>
          <w:lang w:val="nl-NL"/>
        </w:rPr>
        <w:t>Koemeershoeve</w:t>
      </w:r>
      <w:r w:rsidRPr="001F3C29">
        <w:rPr>
          <w:rFonts w:ascii="Arial" w:hAnsi="Arial" w:cs="Arial"/>
          <w:sz w:val="20"/>
          <w:szCs w:val="20"/>
          <w:lang w:val="nl-NL"/>
        </w:rPr>
        <w:t xml:space="preserve"> te </w:t>
      </w:r>
      <w:r>
        <w:rPr>
          <w:rFonts w:ascii="Arial" w:hAnsi="Arial" w:cs="Arial"/>
          <w:sz w:val="20"/>
          <w:szCs w:val="20"/>
          <w:lang w:val="nl-NL"/>
        </w:rPr>
        <w:t>Wintelre</w:t>
      </w:r>
      <w:r w:rsidRPr="001F3C29">
        <w:rPr>
          <w:rFonts w:ascii="Arial" w:hAnsi="Arial" w:cs="Arial"/>
          <w:sz w:val="20"/>
          <w:szCs w:val="20"/>
          <w:lang w:val="nl-NL"/>
        </w:rPr>
        <w:t xml:space="preserve"> relatief hoog is;</w:t>
      </w:r>
    </w:p>
    <w:p w14:paraId="1D9363B2" w14:textId="77777777" w:rsidR="001F3C29" w:rsidRPr="001F3C29" w:rsidRDefault="00335EE2"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gemeente van mening is dat mindervalide weggebruikers de mogelijkheid moeten hebben om in de directe nabijheid van de eigen woning te kunnen parkeren aangezien zij daardoor in staat zijn om een actief en mobiel leven te leiden en aan het algemeen maatschappelijk verkeer kunnen deelnemen;</w:t>
      </w:r>
    </w:p>
    <w:p w14:paraId="3A64671A" w14:textId="77777777" w:rsidR="001F3C29" w:rsidRPr="001F3C29" w:rsidRDefault="00335EE2"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 xml:space="preserve">dat de gemeente, gelet op het voorgaande, gehoor wenst te geven aan het verzoek van de aanvrager om een gereserveerde gehandicaptenparkeerplaats toe te wijzen nabij </w:t>
      </w:r>
      <w:r>
        <w:rPr>
          <w:rFonts w:ascii="Arial" w:hAnsi="Arial" w:cs="Arial"/>
          <w:sz w:val="20"/>
          <w:szCs w:val="20"/>
          <w:lang w:val="nl-NL"/>
        </w:rPr>
        <w:t>Koemeershoeve</w:t>
      </w:r>
      <w:r w:rsidR="009D3BB5">
        <w:rPr>
          <w:rFonts w:ascii="Arial" w:hAnsi="Arial" w:cs="Arial"/>
          <w:sz w:val="20"/>
          <w:szCs w:val="20"/>
          <w:lang w:val="nl-NL"/>
        </w:rPr>
        <w:t xml:space="preserve"> </w:t>
      </w:r>
      <w:r>
        <w:rPr>
          <w:rFonts w:ascii="Arial" w:hAnsi="Arial" w:cs="Arial"/>
          <w:sz w:val="20"/>
          <w:szCs w:val="20"/>
          <w:lang w:val="nl-NL"/>
        </w:rPr>
        <w:t>12</w:t>
      </w:r>
      <w:r w:rsidRPr="001F3C29">
        <w:rPr>
          <w:rFonts w:ascii="Arial" w:hAnsi="Arial" w:cs="Arial"/>
          <w:sz w:val="20"/>
          <w:szCs w:val="20"/>
          <w:lang w:val="nl-NL"/>
        </w:rPr>
        <w:t xml:space="preserve"> te </w:t>
      </w:r>
      <w:r>
        <w:rPr>
          <w:rFonts w:ascii="Arial" w:hAnsi="Arial" w:cs="Arial"/>
          <w:sz w:val="20"/>
          <w:szCs w:val="20"/>
          <w:lang w:val="nl-NL"/>
        </w:rPr>
        <w:t>Wintelre</w:t>
      </w:r>
      <w:r w:rsidRPr="001F3C29">
        <w:rPr>
          <w:rFonts w:ascii="Arial" w:hAnsi="Arial" w:cs="Arial"/>
          <w:sz w:val="20"/>
          <w:szCs w:val="20"/>
          <w:lang w:val="nl-NL"/>
        </w:rPr>
        <w:t>, ten behoeve van het bij de aanvrager in gebruik zijnde motorvoertuig;</w:t>
      </w:r>
    </w:p>
    <w:p w14:paraId="38D41634" w14:textId="77777777" w:rsidR="001F3C29" w:rsidRPr="001F3C29" w:rsidRDefault="00335EE2"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over dit besluit overleg heeft plaatsgevonden met de Politie;</w:t>
      </w:r>
    </w:p>
    <w:p w14:paraId="3B64A6DA" w14:textId="77777777" w:rsidR="009D0B7B" w:rsidRDefault="00335EE2"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genoemde weg in beheer is bij en gelegen binnen de gemeentegrenzen van de gemeente Eersel;</w:t>
      </w:r>
    </w:p>
    <w:p w14:paraId="1F61CA7F" w14:textId="77777777" w:rsidR="00BA6547" w:rsidRDefault="00BA6547" w:rsidP="00BA6547">
      <w:pPr>
        <w:spacing w:after="0" w:line="240" w:lineRule="auto"/>
        <w:rPr>
          <w:rFonts w:ascii="Arial" w:hAnsi="Arial" w:cs="Arial"/>
          <w:sz w:val="20"/>
          <w:szCs w:val="20"/>
          <w:lang w:val="nl-NL"/>
        </w:rPr>
      </w:pPr>
    </w:p>
    <w:p w14:paraId="05A220B0" w14:textId="77777777" w:rsidR="00181FB8" w:rsidRDefault="00181FB8" w:rsidP="00BA6547">
      <w:pPr>
        <w:spacing w:after="0" w:line="240" w:lineRule="auto"/>
        <w:rPr>
          <w:rFonts w:ascii="Arial" w:hAnsi="Arial" w:cs="Arial"/>
          <w:sz w:val="20"/>
          <w:szCs w:val="20"/>
          <w:lang w:val="nl-NL"/>
        </w:rPr>
      </w:pPr>
    </w:p>
    <w:p w14:paraId="37CCBC68" w14:textId="77777777" w:rsidR="00BA6547" w:rsidRPr="00BA6547" w:rsidRDefault="00335EE2" w:rsidP="00BA6547">
      <w:pPr>
        <w:spacing w:after="0" w:line="240" w:lineRule="auto"/>
        <w:rPr>
          <w:rFonts w:ascii="Arial" w:hAnsi="Arial" w:cs="Arial"/>
          <w:sz w:val="20"/>
          <w:szCs w:val="20"/>
          <w:lang w:val="nl-NL"/>
        </w:rPr>
      </w:pPr>
      <w:r w:rsidRPr="00BA6547">
        <w:rPr>
          <w:rFonts w:ascii="Arial" w:hAnsi="Arial" w:cs="Arial"/>
          <w:sz w:val="20"/>
          <w:szCs w:val="20"/>
          <w:lang w:val="nl-NL"/>
        </w:rPr>
        <w:t xml:space="preserve">BESLUITEN: </w:t>
      </w:r>
    </w:p>
    <w:p w14:paraId="4464ABA9" w14:textId="77777777" w:rsidR="00BA6547" w:rsidRPr="00BA6547" w:rsidRDefault="00BA6547" w:rsidP="00BA6547">
      <w:pPr>
        <w:spacing w:after="0" w:line="240" w:lineRule="auto"/>
        <w:rPr>
          <w:rFonts w:ascii="Arial" w:hAnsi="Arial" w:cs="Arial"/>
          <w:sz w:val="20"/>
          <w:szCs w:val="20"/>
          <w:lang w:val="nl-NL"/>
        </w:rPr>
      </w:pPr>
    </w:p>
    <w:p w14:paraId="651A4FFA" w14:textId="77777777" w:rsidR="00BA6547" w:rsidRPr="00BA6547" w:rsidRDefault="00335EE2" w:rsidP="00BA6547">
      <w:pPr>
        <w:spacing w:after="0" w:line="240" w:lineRule="auto"/>
        <w:rPr>
          <w:rFonts w:ascii="Arial" w:hAnsi="Arial" w:cs="Arial"/>
          <w:sz w:val="20"/>
          <w:szCs w:val="20"/>
          <w:lang w:val="nl-NL"/>
        </w:rPr>
      </w:pPr>
      <w:r w:rsidRPr="00BA6547">
        <w:rPr>
          <w:rFonts w:ascii="Arial" w:hAnsi="Arial" w:cs="Arial"/>
          <w:sz w:val="20"/>
          <w:szCs w:val="20"/>
          <w:lang w:val="nl-NL"/>
        </w:rPr>
        <w:t xml:space="preserve">het vaststellen van een </w:t>
      </w:r>
      <w:r w:rsidR="00034C91">
        <w:rPr>
          <w:rFonts w:ascii="Arial" w:hAnsi="Arial" w:cs="Arial"/>
          <w:sz w:val="20"/>
          <w:szCs w:val="20"/>
          <w:lang w:val="nl-NL"/>
        </w:rPr>
        <w:t xml:space="preserve">gereserveerde </w:t>
      </w:r>
      <w:r w:rsidRPr="00BA6547">
        <w:rPr>
          <w:rFonts w:ascii="Arial" w:hAnsi="Arial" w:cs="Arial"/>
          <w:sz w:val="20"/>
          <w:szCs w:val="20"/>
          <w:lang w:val="nl-NL"/>
        </w:rPr>
        <w:t>gehandicaptenparkeerplaats nabij</w:t>
      </w:r>
      <w:r w:rsidR="00034C91">
        <w:rPr>
          <w:rFonts w:ascii="Arial" w:hAnsi="Arial" w:cs="Arial"/>
          <w:sz w:val="20"/>
          <w:szCs w:val="20"/>
          <w:lang w:val="nl-NL"/>
        </w:rPr>
        <w:t xml:space="preserve"> </w:t>
      </w:r>
      <w:r>
        <w:rPr>
          <w:rFonts w:ascii="Arial" w:hAnsi="Arial" w:cs="Arial"/>
          <w:sz w:val="20"/>
          <w:szCs w:val="20"/>
          <w:lang w:val="nl-NL"/>
        </w:rPr>
        <w:t>Koemeershoeve</w:t>
      </w:r>
      <w:r w:rsidRPr="00BA6547">
        <w:rPr>
          <w:rFonts w:ascii="Arial" w:hAnsi="Arial" w:cs="Arial"/>
          <w:sz w:val="20"/>
          <w:szCs w:val="20"/>
          <w:lang w:val="nl-NL"/>
        </w:rPr>
        <w:t xml:space="preserve"> </w:t>
      </w:r>
      <w:r>
        <w:rPr>
          <w:rFonts w:ascii="Arial" w:hAnsi="Arial" w:cs="Arial"/>
          <w:sz w:val="20"/>
          <w:szCs w:val="20"/>
          <w:lang w:val="nl-NL"/>
        </w:rPr>
        <w:t>12</w:t>
      </w:r>
      <w:r w:rsidR="00034C91">
        <w:rPr>
          <w:rFonts w:ascii="Arial" w:hAnsi="Arial" w:cs="Arial"/>
          <w:sz w:val="20"/>
          <w:szCs w:val="20"/>
          <w:lang w:val="nl-NL"/>
        </w:rPr>
        <w:t xml:space="preserve"> </w:t>
      </w:r>
      <w:r w:rsidRPr="00BA6547">
        <w:rPr>
          <w:rFonts w:ascii="Arial" w:hAnsi="Arial" w:cs="Arial"/>
          <w:sz w:val="20"/>
          <w:szCs w:val="20"/>
          <w:lang w:val="nl-NL"/>
        </w:rPr>
        <w:t xml:space="preserve">te </w:t>
      </w:r>
      <w:r>
        <w:rPr>
          <w:rFonts w:ascii="Arial" w:hAnsi="Arial" w:cs="Arial"/>
          <w:sz w:val="20"/>
          <w:szCs w:val="20"/>
          <w:lang w:val="nl-NL"/>
        </w:rPr>
        <w:t>Wintelre</w:t>
      </w:r>
      <w:r w:rsidR="00034C91">
        <w:rPr>
          <w:rFonts w:ascii="Arial" w:hAnsi="Arial" w:cs="Arial"/>
          <w:sz w:val="20"/>
          <w:szCs w:val="20"/>
          <w:lang w:val="nl-NL"/>
        </w:rPr>
        <w:t xml:space="preserve">, </w:t>
      </w:r>
      <w:r w:rsidRPr="00BA6547">
        <w:rPr>
          <w:rFonts w:ascii="Arial" w:hAnsi="Arial" w:cs="Arial"/>
          <w:sz w:val="20"/>
          <w:szCs w:val="20"/>
          <w:lang w:val="nl-NL"/>
        </w:rPr>
        <w:t>door middel van het plaatsen van verkeersbord E6 van bijlage 1 van het Reglement Verkeersregels en Verkeerstekens 1990</w:t>
      </w:r>
      <w:r w:rsidR="005A12A8">
        <w:rPr>
          <w:rFonts w:ascii="Arial" w:hAnsi="Arial" w:cs="Arial"/>
          <w:sz w:val="20"/>
          <w:szCs w:val="20"/>
          <w:lang w:val="nl-NL"/>
        </w:rPr>
        <w:t xml:space="preserve"> </w:t>
      </w:r>
      <w:r w:rsidR="005A12A8">
        <w:rPr>
          <w:rFonts w:ascii="Arial" w:hAnsi="Arial" w:cs="Arial"/>
          <w:sz w:val="20"/>
          <w:szCs w:val="20"/>
          <w:lang w:val="nl-NL" w:eastAsia="nl-NL"/>
        </w:rPr>
        <w:t xml:space="preserve">en onderbord model OB309, </w:t>
      </w:r>
      <w:r w:rsidRPr="00BA6547">
        <w:rPr>
          <w:rFonts w:ascii="Arial" w:hAnsi="Arial" w:cs="Arial"/>
          <w:sz w:val="20"/>
          <w:szCs w:val="20"/>
          <w:lang w:val="nl-NL"/>
        </w:rPr>
        <w:t>zoals op onderstaande tekening staat aangegeven.</w:t>
      </w:r>
    </w:p>
    <w:p w14:paraId="3D7B2501" w14:textId="77777777" w:rsidR="00D75F42" w:rsidRPr="00D75F42" w:rsidRDefault="00D75F42" w:rsidP="00D75F42">
      <w:pPr>
        <w:spacing w:after="0" w:line="240" w:lineRule="auto"/>
        <w:rPr>
          <w:rFonts w:ascii="Arial" w:hAnsi="Arial" w:cs="Arial"/>
          <w:sz w:val="20"/>
          <w:szCs w:val="20"/>
          <w:lang w:val="nl-NL" w:eastAsia="nl-NL"/>
        </w:rPr>
      </w:pPr>
    </w:p>
    <w:p w14:paraId="38476284" w14:textId="77777777" w:rsidR="00EE7006" w:rsidRDefault="00EE7006">
      <w:pPr>
        <w:rPr>
          <w:rFonts w:ascii="Arial" w:hAnsi="Arial" w:cs="Arial"/>
          <w:i/>
          <w:iCs/>
          <w:sz w:val="20"/>
          <w:szCs w:val="20"/>
          <w:highlight w:val="yellow"/>
          <w:lang w:val="nl-NL" w:eastAsia="nl-NL"/>
        </w:rPr>
      </w:pPr>
      <w:r>
        <w:rPr>
          <w:rFonts w:ascii="Arial" w:hAnsi="Arial" w:cs="Arial"/>
          <w:i/>
          <w:iCs/>
          <w:sz w:val="20"/>
          <w:szCs w:val="20"/>
          <w:highlight w:val="yellow"/>
          <w:lang w:val="nl-NL" w:eastAsia="nl-NL"/>
        </w:rPr>
        <w:br w:type="page"/>
      </w:r>
    </w:p>
    <w:p w14:paraId="259B42EA" w14:textId="77777777" w:rsidR="00D75F42" w:rsidRPr="00D75F42" w:rsidRDefault="00C640AA" w:rsidP="00D75F42">
      <w:pPr>
        <w:spacing w:after="0" w:line="240" w:lineRule="auto"/>
        <w:rPr>
          <w:rFonts w:ascii="Arial" w:hAnsi="Arial" w:cs="Arial"/>
          <w:sz w:val="20"/>
          <w:szCs w:val="20"/>
          <w:lang w:val="nl-NL" w:eastAsia="nl-NL"/>
        </w:rPr>
      </w:pPr>
      <w:r w:rsidRPr="00C640AA">
        <w:rPr>
          <w:rFonts w:ascii="Arial" w:hAnsi="Arial" w:cs="Arial"/>
          <w:noProof/>
          <w:sz w:val="20"/>
          <w:szCs w:val="20"/>
          <w:lang w:val="nl-NL" w:eastAsia="nl-NL"/>
        </w:rPr>
        <w:lastRenderedPageBreak/>
        <w:drawing>
          <wp:inline distT="0" distB="0" distL="0" distR="0" wp14:anchorId="3DDEFFBF" wp14:editId="3FFB8E93">
            <wp:extent cx="6156960" cy="2671445"/>
            <wp:effectExtent l="0" t="0" r="0" b="0"/>
            <wp:docPr id="1718883768" name="Afbeelding 1" descr="Afbeelding met tekst, schermopname, golf,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883768" name="Afbeelding 1" descr="Afbeelding met tekst, schermopname, golf, ontwerp&#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56960" cy="2671445"/>
                    </a:xfrm>
                    <a:prstGeom prst="rect">
                      <a:avLst/>
                    </a:prstGeom>
                  </pic:spPr>
                </pic:pic>
              </a:graphicData>
            </a:graphic>
          </wp:inline>
        </w:drawing>
      </w:r>
    </w:p>
    <w:p w14:paraId="5062C022" w14:textId="77777777" w:rsidR="00EE7006" w:rsidRDefault="00EE7006" w:rsidP="00D75F42">
      <w:pPr>
        <w:spacing w:after="0" w:line="240" w:lineRule="auto"/>
        <w:rPr>
          <w:rFonts w:ascii="Arial" w:hAnsi="Arial" w:cs="Arial"/>
          <w:sz w:val="20"/>
          <w:szCs w:val="20"/>
          <w:lang w:val="nl-NL" w:eastAsia="nl-NL"/>
        </w:rPr>
      </w:pPr>
    </w:p>
    <w:p w14:paraId="7771A9DF" w14:textId="77777777" w:rsidR="00EE7006" w:rsidRDefault="00EE7006" w:rsidP="00D75F42">
      <w:pPr>
        <w:spacing w:after="0" w:line="240" w:lineRule="auto"/>
        <w:rPr>
          <w:rFonts w:ascii="Arial" w:hAnsi="Arial" w:cs="Arial"/>
          <w:sz w:val="20"/>
          <w:szCs w:val="20"/>
          <w:lang w:val="nl-NL" w:eastAsia="nl-NL"/>
        </w:rPr>
      </w:pPr>
    </w:p>
    <w:p w14:paraId="5E8EC1D4" w14:textId="77777777" w:rsidR="00D75F42" w:rsidRPr="00D75F42" w:rsidRDefault="00335EE2" w:rsidP="00D75F42">
      <w:pPr>
        <w:spacing w:after="0" w:line="240" w:lineRule="auto"/>
        <w:rPr>
          <w:rFonts w:ascii="Arial" w:hAnsi="Arial" w:cs="Arial"/>
          <w:sz w:val="20"/>
          <w:szCs w:val="20"/>
          <w:lang w:val="nl-NL" w:eastAsia="nl-NL"/>
        </w:rPr>
      </w:pPr>
      <w:r w:rsidRPr="00D75F42">
        <w:rPr>
          <w:rFonts w:ascii="Arial" w:hAnsi="Arial" w:cs="Arial"/>
          <w:sz w:val="20"/>
          <w:szCs w:val="20"/>
          <w:lang w:val="nl-NL" w:eastAsia="nl-NL"/>
        </w:rPr>
        <w:t xml:space="preserve">Eersel, </w:t>
      </w:r>
      <w:r w:rsidRPr="00E76C60">
        <w:rPr>
          <w:rFonts w:ascii="Arial" w:hAnsi="Arial" w:cs="Arial"/>
          <w:sz w:val="20"/>
          <w:szCs w:val="20"/>
          <w:lang w:val="nl-NL" w:eastAsia="nl-NL"/>
        </w:rPr>
        <w:t>1</w:t>
      </w:r>
      <w:r w:rsidR="00E76C60" w:rsidRPr="00E76C60">
        <w:rPr>
          <w:rFonts w:ascii="Arial" w:hAnsi="Arial" w:cs="Arial"/>
          <w:sz w:val="20"/>
          <w:szCs w:val="20"/>
          <w:lang w:val="nl-NL" w:eastAsia="nl-NL"/>
        </w:rPr>
        <w:t>1</w:t>
      </w:r>
      <w:r w:rsidRPr="00E76C60">
        <w:rPr>
          <w:rFonts w:ascii="Arial" w:hAnsi="Arial" w:cs="Arial"/>
          <w:sz w:val="20"/>
          <w:szCs w:val="20"/>
          <w:lang w:val="nl-NL" w:eastAsia="nl-NL"/>
        </w:rPr>
        <w:t xml:space="preserve"> december 2025</w:t>
      </w:r>
    </w:p>
    <w:p w14:paraId="25AEB88F" w14:textId="77777777" w:rsidR="004334B0" w:rsidRPr="004334B0" w:rsidRDefault="00335EE2" w:rsidP="004334B0">
      <w:pPr>
        <w:pStyle w:val="OPOndertekening"/>
        <w:spacing w:before="0" w:after="0"/>
        <w:rPr>
          <w:rFonts w:ascii="Arial" w:hAnsi="Arial"/>
          <w:sz w:val="20"/>
        </w:rPr>
      </w:pPr>
      <w:r w:rsidRPr="004334B0">
        <w:rPr>
          <w:rFonts w:ascii="Arial" w:hAnsi="Arial"/>
          <w:sz w:val="20"/>
        </w:rPr>
        <w:t>Namens burgemeester en wethouders van Eersel,</w:t>
      </w:r>
    </w:p>
    <w:p w14:paraId="3AEB17EC" w14:textId="77777777" w:rsidR="004334B0" w:rsidRPr="004334B0" w:rsidRDefault="004334B0" w:rsidP="004334B0">
      <w:pPr>
        <w:pStyle w:val="OPOndertekening"/>
        <w:spacing w:before="0" w:after="0"/>
        <w:rPr>
          <w:rFonts w:ascii="Arial" w:hAnsi="Arial"/>
          <w:sz w:val="20"/>
        </w:rPr>
      </w:pPr>
    </w:p>
    <w:p w14:paraId="680187A2" w14:textId="77777777" w:rsidR="004334B0" w:rsidRDefault="004334B0" w:rsidP="004334B0">
      <w:pPr>
        <w:pStyle w:val="OPOndertekening"/>
        <w:spacing w:before="0" w:after="0"/>
        <w:rPr>
          <w:rFonts w:ascii="Arial" w:hAnsi="Arial"/>
          <w:sz w:val="20"/>
        </w:rPr>
      </w:pPr>
    </w:p>
    <w:p w14:paraId="1DBD35F5" w14:textId="77777777" w:rsidR="002D6323" w:rsidRDefault="002D6323" w:rsidP="004334B0">
      <w:pPr>
        <w:pStyle w:val="OPOndertekening"/>
        <w:spacing w:before="0" w:after="0"/>
        <w:rPr>
          <w:rFonts w:ascii="Arial" w:hAnsi="Arial"/>
          <w:sz w:val="20"/>
        </w:rPr>
      </w:pPr>
    </w:p>
    <w:p w14:paraId="7ECBC540" w14:textId="77777777" w:rsidR="00E32826" w:rsidRPr="004334B0" w:rsidRDefault="00E32826" w:rsidP="004334B0">
      <w:pPr>
        <w:pStyle w:val="OPOndertekening"/>
        <w:spacing w:before="0" w:after="0"/>
        <w:rPr>
          <w:rFonts w:ascii="Arial" w:hAnsi="Arial"/>
          <w:sz w:val="20"/>
        </w:rPr>
      </w:pPr>
    </w:p>
    <w:p w14:paraId="6A5B32DD" w14:textId="77777777" w:rsidR="004334B0" w:rsidRDefault="00335EE2" w:rsidP="004334B0">
      <w:pPr>
        <w:pStyle w:val="OPOndertekening"/>
        <w:spacing w:before="0" w:after="0"/>
        <w:rPr>
          <w:rFonts w:ascii="Arial" w:hAnsi="Arial"/>
          <w:sz w:val="20"/>
        </w:rPr>
      </w:pPr>
      <w:r>
        <w:rPr>
          <w:rFonts w:ascii="Arial" w:hAnsi="Arial"/>
          <w:sz w:val="20"/>
        </w:rPr>
        <w:t>D</w:t>
      </w:r>
      <w:r w:rsidRPr="00CD33E9">
        <w:rPr>
          <w:rFonts w:ascii="Arial" w:hAnsi="Arial"/>
          <w:sz w:val="20"/>
        </w:rPr>
        <w:t xml:space="preserve">e heer </w:t>
      </w:r>
      <w:r w:rsidRPr="00B9260A">
        <w:rPr>
          <w:rFonts w:ascii="Arial" w:hAnsi="Arial"/>
          <w:sz w:val="20"/>
        </w:rPr>
        <w:t>H.J.G.G.</w:t>
      </w:r>
      <w:r>
        <w:rPr>
          <w:rFonts w:ascii="Arial" w:hAnsi="Arial"/>
          <w:sz w:val="20"/>
        </w:rPr>
        <w:t xml:space="preserve"> Bouwman</w:t>
      </w:r>
    </w:p>
    <w:p w14:paraId="47BB49FC" w14:textId="77777777" w:rsidR="004334B0" w:rsidRDefault="00335EE2" w:rsidP="004334B0">
      <w:pPr>
        <w:pStyle w:val="OPOndertekening"/>
        <w:spacing w:before="0" w:after="0"/>
        <w:rPr>
          <w:rFonts w:ascii="Arial" w:hAnsi="Arial"/>
          <w:sz w:val="20"/>
        </w:rPr>
      </w:pPr>
      <w:r>
        <w:rPr>
          <w:rFonts w:ascii="Arial" w:hAnsi="Arial"/>
          <w:sz w:val="20"/>
        </w:rPr>
        <w:t>H</w:t>
      </w:r>
      <w:r w:rsidRPr="004334B0">
        <w:rPr>
          <w:rFonts w:ascii="Arial" w:hAnsi="Arial"/>
          <w:sz w:val="20"/>
        </w:rPr>
        <w:t xml:space="preserve">oofd afdeling </w:t>
      </w:r>
      <w:r w:rsidR="002D6323">
        <w:rPr>
          <w:rFonts w:ascii="Arial" w:hAnsi="Arial"/>
          <w:sz w:val="20"/>
        </w:rPr>
        <w:t>Ruimtelijk Beheer</w:t>
      </w:r>
    </w:p>
    <w:p w14:paraId="7712327E" w14:textId="77777777" w:rsidR="00092494" w:rsidRPr="00801AA9" w:rsidRDefault="00092494" w:rsidP="00DC609B">
      <w:pPr>
        <w:spacing w:after="0" w:line="240" w:lineRule="auto"/>
        <w:rPr>
          <w:rFonts w:ascii="Arial" w:hAnsi="Arial"/>
          <w:sz w:val="20"/>
          <w:lang w:val="nl-NL"/>
        </w:rPr>
      </w:pPr>
    </w:p>
    <w:p w14:paraId="102805D6" w14:textId="77777777" w:rsidR="005A0882" w:rsidRPr="00DC609B" w:rsidRDefault="00335EE2" w:rsidP="00DC609B">
      <w:pPr>
        <w:pStyle w:val="OPBezwaarschrift"/>
        <w:rPr>
          <w:rFonts w:ascii="Arial" w:hAnsi="Arial"/>
          <w:sz w:val="20"/>
          <w:szCs w:val="20"/>
        </w:rPr>
      </w:pPr>
      <w:r w:rsidRPr="00DC609B">
        <w:rPr>
          <w:rFonts w:ascii="Arial" w:hAnsi="Arial"/>
          <w:sz w:val="20"/>
          <w:szCs w:val="20"/>
        </w:rPr>
        <w:t>Bent u het niet eens met dit besluit?</w:t>
      </w:r>
    </w:p>
    <w:p w14:paraId="6A74922B" w14:textId="77777777" w:rsidR="005A0882" w:rsidRPr="00801AA9" w:rsidRDefault="00335EE2" w:rsidP="00DC609B">
      <w:pPr>
        <w:spacing w:after="0" w:line="240" w:lineRule="auto"/>
        <w:rPr>
          <w:rFonts w:ascii="Arial" w:hAnsi="Arial" w:cs="Arial"/>
          <w:sz w:val="20"/>
          <w:szCs w:val="20"/>
          <w:lang w:val="nl-NL"/>
        </w:rPr>
      </w:pPr>
      <w:r w:rsidRPr="00801AA9">
        <w:rPr>
          <w:rFonts w:ascii="Arial" w:hAnsi="Arial" w:cs="Arial"/>
          <w:sz w:val="20"/>
          <w:szCs w:val="20"/>
          <w:lang w:val="nl-NL"/>
        </w:rPr>
        <w:t xml:space="preserve">U kunt de gemeente Eersel binnen zes weken na datum van deze bekendmaking laten weten dat u het niet eens bent met dit verkeersbesluit. Dit heet bezwaar maken. U kunt bezwaar maken als het verkeersbesluit tegen uw belangen ingaat. In deze periode kunt u ook de documenten met informatie over het verkeersbesluit zowel fysiek als digitaal bekijken via </w:t>
      </w:r>
      <w:hyperlink r:id="rId8" w:history="1">
        <w:r w:rsidR="00E773F1" w:rsidRPr="00E773F1">
          <w:rPr>
            <w:rStyle w:val="Hyperlink"/>
            <w:rFonts w:ascii="Arial" w:hAnsi="Arial" w:cs="Arial"/>
            <w:color w:val="auto"/>
            <w:sz w:val="20"/>
            <w:szCs w:val="20"/>
            <w:lang w:val="nl-NL"/>
          </w:rPr>
          <w:t>https://www.officielebekendmakingen.nl</w:t>
        </w:r>
      </w:hyperlink>
      <w:r w:rsidRPr="00E773F1">
        <w:rPr>
          <w:rFonts w:ascii="Arial" w:hAnsi="Arial" w:cs="Arial"/>
          <w:sz w:val="20"/>
          <w:szCs w:val="20"/>
          <w:lang w:val="nl-NL"/>
        </w:rPr>
        <w:t xml:space="preserve"> </w:t>
      </w:r>
      <w:r w:rsidRPr="00801AA9">
        <w:rPr>
          <w:rFonts w:ascii="Arial" w:hAnsi="Arial" w:cs="Arial"/>
          <w:sz w:val="20"/>
          <w:szCs w:val="20"/>
          <w:lang w:val="nl-NL"/>
        </w:rPr>
        <w:t xml:space="preserve">of </w:t>
      </w:r>
      <w:hyperlink r:id="rId9" w:history="1">
        <w:r w:rsidR="00E773F1" w:rsidRPr="00E773F1">
          <w:rPr>
            <w:rStyle w:val="Hyperlink"/>
            <w:rFonts w:ascii="Arial" w:hAnsi="Arial" w:cs="Arial"/>
            <w:color w:val="auto"/>
            <w:sz w:val="20"/>
            <w:szCs w:val="20"/>
            <w:lang w:val="nl-NL"/>
          </w:rPr>
          <w:t>www.overheid.nl</w:t>
        </w:r>
      </w:hyperlink>
      <w:r w:rsidRPr="00E773F1">
        <w:rPr>
          <w:rFonts w:ascii="Arial" w:hAnsi="Arial" w:cs="Arial"/>
          <w:sz w:val="20"/>
          <w:szCs w:val="20"/>
          <w:lang w:val="nl-NL"/>
        </w:rPr>
        <w:t xml:space="preserve">. </w:t>
      </w:r>
      <w:r w:rsidRPr="00801AA9">
        <w:rPr>
          <w:rFonts w:ascii="Arial" w:hAnsi="Arial" w:cs="Arial"/>
          <w:sz w:val="20"/>
          <w:szCs w:val="20"/>
          <w:lang w:val="nl-NL"/>
        </w:rPr>
        <w:t xml:space="preserve">Bezoek voor de openingstijden en het adres van het gemeentehuis de website </w:t>
      </w:r>
      <w:hyperlink r:id="rId10" w:history="1">
        <w:r w:rsidR="00E773F1" w:rsidRPr="00E773F1">
          <w:rPr>
            <w:rStyle w:val="Hyperlink"/>
            <w:rFonts w:ascii="Arial" w:hAnsi="Arial" w:cs="Arial"/>
            <w:color w:val="auto"/>
            <w:sz w:val="20"/>
            <w:szCs w:val="20"/>
            <w:lang w:val="nl-NL"/>
          </w:rPr>
          <w:t>https://www.eersel.nl/contact-en-openingstijden</w:t>
        </w:r>
      </w:hyperlink>
      <w:r w:rsidR="00513F09" w:rsidRPr="00E773F1">
        <w:rPr>
          <w:rFonts w:ascii="Arial" w:hAnsi="Arial" w:cs="Arial"/>
          <w:sz w:val="20"/>
          <w:szCs w:val="20"/>
          <w:lang w:val="nl-NL"/>
        </w:rPr>
        <w:t>.</w:t>
      </w:r>
      <w:r w:rsidRPr="00E773F1">
        <w:rPr>
          <w:rFonts w:ascii="Arial" w:hAnsi="Arial" w:cs="Arial"/>
          <w:sz w:val="20"/>
          <w:szCs w:val="20"/>
          <w:lang w:val="nl-NL"/>
        </w:rPr>
        <w:t xml:space="preserve"> </w:t>
      </w:r>
      <w:r w:rsidRPr="00801AA9">
        <w:rPr>
          <w:rFonts w:ascii="Arial" w:hAnsi="Arial" w:cs="Arial"/>
          <w:sz w:val="20"/>
          <w:szCs w:val="20"/>
          <w:lang w:val="nl-NL"/>
        </w:rPr>
        <w:t xml:space="preserve">Voor informatie over het bekijken van de documenten of andere vragen kunt u ook bellen. Dit kan via het telefoonnummer 0497-531300. </w:t>
      </w:r>
    </w:p>
    <w:p w14:paraId="15187B01" w14:textId="77777777" w:rsidR="00DC609B" w:rsidRPr="00801AA9" w:rsidRDefault="00DC609B" w:rsidP="00DC609B">
      <w:pPr>
        <w:spacing w:after="0" w:line="240" w:lineRule="auto"/>
        <w:rPr>
          <w:rFonts w:ascii="Arial" w:hAnsi="Arial" w:cs="Arial"/>
          <w:sz w:val="20"/>
          <w:szCs w:val="20"/>
          <w:lang w:val="nl-NL"/>
        </w:rPr>
      </w:pPr>
    </w:p>
    <w:p w14:paraId="673380BF" w14:textId="77777777" w:rsidR="005A0882" w:rsidRPr="00DC609B" w:rsidRDefault="00335EE2" w:rsidP="00DC609B">
      <w:pPr>
        <w:spacing w:after="0" w:line="240" w:lineRule="auto"/>
        <w:rPr>
          <w:rFonts w:ascii="Arial" w:hAnsi="Arial" w:cs="Arial"/>
          <w:sz w:val="20"/>
          <w:szCs w:val="20"/>
        </w:rPr>
      </w:pPr>
      <w:r w:rsidRPr="00801AA9">
        <w:rPr>
          <w:rFonts w:ascii="Arial" w:hAnsi="Arial" w:cs="Arial"/>
          <w:sz w:val="20"/>
          <w:szCs w:val="20"/>
          <w:lang w:val="nl-NL"/>
        </w:rPr>
        <w:t xml:space="preserve">Als u bezwaar wilt maken, kunt u dat schriftelijk of digitaal indienen. Schriftelijk via Postbus 12, 5520 AA Eersel. Digitaal via het elektronisch online formulier “Bezwaar indienen” op onze website </w:t>
      </w:r>
      <w:hyperlink r:id="rId11" w:history="1">
        <w:r w:rsidR="00E773F1" w:rsidRPr="00E773F1">
          <w:rPr>
            <w:rStyle w:val="Hyperlink"/>
            <w:rFonts w:ascii="Arial" w:hAnsi="Arial" w:cs="Arial"/>
            <w:color w:val="auto"/>
            <w:sz w:val="20"/>
            <w:szCs w:val="20"/>
            <w:lang w:val="nl-NL"/>
          </w:rPr>
          <w:t>https://www.eersel.nl/bezwaar-maken</w:t>
        </w:r>
      </w:hyperlink>
      <w:r w:rsidRPr="00E773F1">
        <w:rPr>
          <w:rFonts w:ascii="Arial" w:hAnsi="Arial" w:cs="Arial"/>
          <w:sz w:val="20"/>
          <w:szCs w:val="20"/>
          <w:lang w:val="nl-NL"/>
        </w:rPr>
        <w:t xml:space="preserve">. </w:t>
      </w:r>
      <w:r w:rsidRPr="00DC609B">
        <w:rPr>
          <w:rFonts w:ascii="Arial" w:hAnsi="Arial" w:cs="Arial"/>
          <w:sz w:val="20"/>
          <w:szCs w:val="20"/>
        </w:rPr>
        <w:t>Hiervoor heeft u uw DigiD nodig.</w:t>
      </w:r>
    </w:p>
    <w:sectPr w:rsidR="005A0882" w:rsidRPr="00DC609B" w:rsidSect="000235CC">
      <w:headerReference w:type="even" r:id="rId12"/>
      <w:headerReference w:type="default" r:id="rId13"/>
      <w:footerReference w:type="even" r:id="rId14"/>
      <w:footerReference w:type="default" r:id="rId15"/>
      <w:headerReference w:type="first" r:id="rId16"/>
      <w:footerReference w:type="first" r:id="rId17"/>
      <w:pgSz w:w="11907" w:h="16839" w:code="9"/>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AD1FE" w14:textId="77777777" w:rsidR="00903964" w:rsidRDefault="00903964">
      <w:pPr>
        <w:spacing w:after="0" w:line="240" w:lineRule="auto"/>
      </w:pPr>
      <w:r>
        <w:separator/>
      </w:r>
    </w:p>
  </w:endnote>
  <w:endnote w:type="continuationSeparator" w:id="0">
    <w:p w14:paraId="7D414F8D" w14:textId="77777777" w:rsidR="00903964" w:rsidRDefault="00903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1D38F" w14:textId="77777777" w:rsidR="003017EA" w:rsidRDefault="003017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3B135" w14:textId="77777777" w:rsidR="003017EA" w:rsidRDefault="00335EE2">
    <w:pPr>
      <w:pStyle w:val="Voettekst"/>
    </w:pPr>
    <w:r>
      <w:t>25.29789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37619" w14:textId="77777777" w:rsidR="003017EA" w:rsidRDefault="003017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95624" w14:textId="77777777" w:rsidR="00903964" w:rsidRDefault="00903964">
      <w:pPr>
        <w:spacing w:after="0" w:line="240" w:lineRule="auto"/>
      </w:pPr>
      <w:r>
        <w:separator/>
      </w:r>
    </w:p>
  </w:footnote>
  <w:footnote w:type="continuationSeparator" w:id="0">
    <w:p w14:paraId="7AED557C" w14:textId="77777777" w:rsidR="00903964" w:rsidRDefault="00903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CE1F0" w14:textId="77777777" w:rsidR="003017EA" w:rsidRDefault="003017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C2CE7" w14:textId="77777777" w:rsidR="003017EA" w:rsidRDefault="003017E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59AD7" w14:textId="77777777" w:rsidR="003017EA" w:rsidRDefault="003017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6AAE"/>
    <w:multiLevelType w:val="hybridMultilevel"/>
    <w:tmpl w:val="E1BC9BC0"/>
    <w:lvl w:ilvl="0" w:tplc="66DA3A42">
      <w:start w:val="1"/>
      <w:numFmt w:val="bullet"/>
      <w:lvlText w:val=""/>
      <w:lvlJc w:val="left"/>
      <w:pPr>
        <w:ind w:left="360" w:hanging="360"/>
      </w:pPr>
      <w:rPr>
        <w:rFonts w:ascii="Symbol" w:hAnsi="Symbol" w:hint="default"/>
      </w:rPr>
    </w:lvl>
    <w:lvl w:ilvl="1" w:tplc="81D8A228" w:tentative="1">
      <w:start w:val="1"/>
      <w:numFmt w:val="bullet"/>
      <w:lvlText w:val="o"/>
      <w:lvlJc w:val="left"/>
      <w:pPr>
        <w:ind w:left="1080" w:hanging="360"/>
      </w:pPr>
      <w:rPr>
        <w:rFonts w:ascii="Courier New" w:hAnsi="Courier New" w:cs="Courier New" w:hint="default"/>
      </w:rPr>
    </w:lvl>
    <w:lvl w:ilvl="2" w:tplc="85069C0C" w:tentative="1">
      <w:start w:val="1"/>
      <w:numFmt w:val="bullet"/>
      <w:lvlText w:val=""/>
      <w:lvlJc w:val="left"/>
      <w:pPr>
        <w:ind w:left="1800" w:hanging="360"/>
      </w:pPr>
      <w:rPr>
        <w:rFonts w:ascii="Wingdings" w:hAnsi="Wingdings" w:hint="default"/>
      </w:rPr>
    </w:lvl>
    <w:lvl w:ilvl="3" w:tplc="2780B2A8" w:tentative="1">
      <w:start w:val="1"/>
      <w:numFmt w:val="bullet"/>
      <w:lvlText w:val=""/>
      <w:lvlJc w:val="left"/>
      <w:pPr>
        <w:ind w:left="2520" w:hanging="360"/>
      </w:pPr>
      <w:rPr>
        <w:rFonts w:ascii="Symbol" w:hAnsi="Symbol" w:hint="default"/>
      </w:rPr>
    </w:lvl>
    <w:lvl w:ilvl="4" w:tplc="7E945B56" w:tentative="1">
      <w:start w:val="1"/>
      <w:numFmt w:val="bullet"/>
      <w:lvlText w:val="o"/>
      <w:lvlJc w:val="left"/>
      <w:pPr>
        <w:ind w:left="3240" w:hanging="360"/>
      </w:pPr>
      <w:rPr>
        <w:rFonts w:ascii="Courier New" w:hAnsi="Courier New" w:cs="Courier New" w:hint="default"/>
      </w:rPr>
    </w:lvl>
    <w:lvl w:ilvl="5" w:tplc="543A9166" w:tentative="1">
      <w:start w:val="1"/>
      <w:numFmt w:val="bullet"/>
      <w:lvlText w:val=""/>
      <w:lvlJc w:val="left"/>
      <w:pPr>
        <w:ind w:left="3960" w:hanging="360"/>
      </w:pPr>
      <w:rPr>
        <w:rFonts w:ascii="Wingdings" w:hAnsi="Wingdings" w:hint="default"/>
      </w:rPr>
    </w:lvl>
    <w:lvl w:ilvl="6" w:tplc="6C6247E6" w:tentative="1">
      <w:start w:val="1"/>
      <w:numFmt w:val="bullet"/>
      <w:lvlText w:val=""/>
      <w:lvlJc w:val="left"/>
      <w:pPr>
        <w:ind w:left="4680" w:hanging="360"/>
      </w:pPr>
      <w:rPr>
        <w:rFonts w:ascii="Symbol" w:hAnsi="Symbol" w:hint="default"/>
      </w:rPr>
    </w:lvl>
    <w:lvl w:ilvl="7" w:tplc="CCBC013A" w:tentative="1">
      <w:start w:val="1"/>
      <w:numFmt w:val="bullet"/>
      <w:lvlText w:val="o"/>
      <w:lvlJc w:val="left"/>
      <w:pPr>
        <w:ind w:left="5400" w:hanging="360"/>
      </w:pPr>
      <w:rPr>
        <w:rFonts w:ascii="Courier New" w:hAnsi="Courier New" w:cs="Courier New" w:hint="default"/>
      </w:rPr>
    </w:lvl>
    <w:lvl w:ilvl="8" w:tplc="44CCD8BC" w:tentative="1">
      <w:start w:val="1"/>
      <w:numFmt w:val="bullet"/>
      <w:lvlText w:val=""/>
      <w:lvlJc w:val="left"/>
      <w:pPr>
        <w:ind w:left="6120" w:hanging="360"/>
      </w:pPr>
      <w:rPr>
        <w:rFonts w:ascii="Wingdings" w:hAnsi="Wingdings" w:hint="default"/>
      </w:rPr>
    </w:lvl>
  </w:abstractNum>
  <w:abstractNum w:abstractNumId="1" w15:restartNumberingAfterBreak="0">
    <w:nsid w:val="2544615A"/>
    <w:multiLevelType w:val="hybridMultilevel"/>
    <w:tmpl w:val="3EEEAF16"/>
    <w:lvl w:ilvl="0" w:tplc="48FC5F7C">
      <w:numFmt w:val="bullet"/>
      <w:lvlText w:val="•"/>
      <w:lvlJc w:val="left"/>
      <w:pPr>
        <w:ind w:left="1065" w:hanging="705"/>
      </w:pPr>
      <w:rPr>
        <w:rFonts w:ascii="Arial" w:eastAsiaTheme="minorHAnsi" w:hAnsi="Arial" w:cs="Arial" w:hint="default"/>
      </w:rPr>
    </w:lvl>
    <w:lvl w:ilvl="1" w:tplc="97E2681E" w:tentative="1">
      <w:start w:val="1"/>
      <w:numFmt w:val="bullet"/>
      <w:lvlText w:val="o"/>
      <w:lvlJc w:val="left"/>
      <w:pPr>
        <w:ind w:left="1440" w:hanging="360"/>
      </w:pPr>
      <w:rPr>
        <w:rFonts w:ascii="Courier New" w:hAnsi="Courier New" w:cs="Courier New" w:hint="default"/>
      </w:rPr>
    </w:lvl>
    <w:lvl w:ilvl="2" w:tplc="C5CCC25C" w:tentative="1">
      <w:start w:val="1"/>
      <w:numFmt w:val="bullet"/>
      <w:lvlText w:val=""/>
      <w:lvlJc w:val="left"/>
      <w:pPr>
        <w:ind w:left="2160" w:hanging="360"/>
      </w:pPr>
      <w:rPr>
        <w:rFonts w:ascii="Wingdings" w:hAnsi="Wingdings" w:hint="default"/>
      </w:rPr>
    </w:lvl>
    <w:lvl w:ilvl="3" w:tplc="D382E1D8" w:tentative="1">
      <w:start w:val="1"/>
      <w:numFmt w:val="bullet"/>
      <w:lvlText w:val=""/>
      <w:lvlJc w:val="left"/>
      <w:pPr>
        <w:ind w:left="2880" w:hanging="360"/>
      </w:pPr>
      <w:rPr>
        <w:rFonts w:ascii="Symbol" w:hAnsi="Symbol" w:hint="default"/>
      </w:rPr>
    </w:lvl>
    <w:lvl w:ilvl="4" w:tplc="9EB04B52" w:tentative="1">
      <w:start w:val="1"/>
      <w:numFmt w:val="bullet"/>
      <w:lvlText w:val="o"/>
      <w:lvlJc w:val="left"/>
      <w:pPr>
        <w:ind w:left="3600" w:hanging="360"/>
      </w:pPr>
      <w:rPr>
        <w:rFonts w:ascii="Courier New" w:hAnsi="Courier New" w:cs="Courier New" w:hint="default"/>
      </w:rPr>
    </w:lvl>
    <w:lvl w:ilvl="5" w:tplc="FAB6CA3C" w:tentative="1">
      <w:start w:val="1"/>
      <w:numFmt w:val="bullet"/>
      <w:lvlText w:val=""/>
      <w:lvlJc w:val="left"/>
      <w:pPr>
        <w:ind w:left="4320" w:hanging="360"/>
      </w:pPr>
      <w:rPr>
        <w:rFonts w:ascii="Wingdings" w:hAnsi="Wingdings" w:hint="default"/>
      </w:rPr>
    </w:lvl>
    <w:lvl w:ilvl="6" w:tplc="F5EE54E0" w:tentative="1">
      <w:start w:val="1"/>
      <w:numFmt w:val="bullet"/>
      <w:lvlText w:val=""/>
      <w:lvlJc w:val="left"/>
      <w:pPr>
        <w:ind w:left="5040" w:hanging="360"/>
      </w:pPr>
      <w:rPr>
        <w:rFonts w:ascii="Symbol" w:hAnsi="Symbol" w:hint="default"/>
      </w:rPr>
    </w:lvl>
    <w:lvl w:ilvl="7" w:tplc="9EAA49BC" w:tentative="1">
      <w:start w:val="1"/>
      <w:numFmt w:val="bullet"/>
      <w:lvlText w:val="o"/>
      <w:lvlJc w:val="left"/>
      <w:pPr>
        <w:ind w:left="5760" w:hanging="360"/>
      </w:pPr>
      <w:rPr>
        <w:rFonts w:ascii="Courier New" w:hAnsi="Courier New" w:cs="Courier New" w:hint="default"/>
      </w:rPr>
    </w:lvl>
    <w:lvl w:ilvl="8" w:tplc="116CA06A" w:tentative="1">
      <w:start w:val="1"/>
      <w:numFmt w:val="bullet"/>
      <w:lvlText w:val=""/>
      <w:lvlJc w:val="left"/>
      <w:pPr>
        <w:ind w:left="6480" w:hanging="360"/>
      </w:pPr>
      <w:rPr>
        <w:rFonts w:ascii="Wingdings" w:hAnsi="Wingdings" w:hint="default"/>
      </w:rPr>
    </w:lvl>
  </w:abstractNum>
  <w:abstractNum w:abstractNumId="2" w15:restartNumberingAfterBreak="0">
    <w:nsid w:val="28F872AE"/>
    <w:multiLevelType w:val="hybridMultilevel"/>
    <w:tmpl w:val="7AB622FC"/>
    <w:lvl w:ilvl="0" w:tplc="63AAC8F2">
      <w:start w:val="1"/>
      <w:numFmt w:val="bullet"/>
      <w:lvlText w:val=""/>
      <w:lvlJc w:val="left"/>
      <w:pPr>
        <w:ind w:left="360" w:hanging="360"/>
      </w:pPr>
      <w:rPr>
        <w:rFonts w:ascii="Symbol" w:hAnsi="Symbol" w:hint="default"/>
      </w:rPr>
    </w:lvl>
    <w:lvl w:ilvl="1" w:tplc="9DC079F8" w:tentative="1">
      <w:start w:val="1"/>
      <w:numFmt w:val="bullet"/>
      <w:lvlText w:val="o"/>
      <w:lvlJc w:val="left"/>
      <w:pPr>
        <w:ind w:left="1080" w:hanging="360"/>
      </w:pPr>
      <w:rPr>
        <w:rFonts w:ascii="Courier New" w:hAnsi="Courier New" w:cs="Courier New" w:hint="default"/>
      </w:rPr>
    </w:lvl>
    <w:lvl w:ilvl="2" w:tplc="7E923FD0" w:tentative="1">
      <w:start w:val="1"/>
      <w:numFmt w:val="bullet"/>
      <w:lvlText w:val=""/>
      <w:lvlJc w:val="left"/>
      <w:pPr>
        <w:ind w:left="1800" w:hanging="360"/>
      </w:pPr>
      <w:rPr>
        <w:rFonts w:ascii="Wingdings" w:hAnsi="Wingdings" w:hint="default"/>
      </w:rPr>
    </w:lvl>
    <w:lvl w:ilvl="3" w:tplc="9CA613EE" w:tentative="1">
      <w:start w:val="1"/>
      <w:numFmt w:val="bullet"/>
      <w:lvlText w:val=""/>
      <w:lvlJc w:val="left"/>
      <w:pPr>
        <w:ind w:left="2520" w:hanging="360"/>
      </w:pPr>
      <w:rPr>
        <w:rFonts w:ascii="Symbol" w:hAnsi="Symbol" w:hint="default"/>
      </w:rPr>
    </w:lvl>
    <w:lvl w:ilvl="4" w:tplc="13DE927A" w:tentative="1">
      <w:start w:val="1"/>
      <w:numFmt w:val="bullet"/>
      <w:lvlText w:val="o"/>
      <w:lvlJc w:val="left"/>
      <w:pPr>
        <w:ind w:left="3240" w:hanging="360"/>
      </w:pPr>
      <w:rPr>
        <w:rFonts w:ascii="Courier New" w:hAnsi="Courier New" w:cs="Courier New" w:hint="default"/>
      </w:rPr>
    </w:lvl>
    <w:lvl w:ilvl="5" w:tplc="C94621B8" w:tentative="1">
      <w:start w:val="1"/>
      <w:numFmt w:val="bullet"/>
      <w:lvlText w:val=""/>
      <w:lvlJc w:val="left"/>
      <w:pPr>
        <w:ind w:left="3960" w:hanging="360"/>
      </w:pPr>
      <w:rPr>
        <w:rFonts w:ascii="Wingdings" w:hAnsi="Wingdings" w:hint="default"/>
      </w:rPr>
    </w:lvl>
    <w:lvl w:ilvl="6" w:tplc="F69C7880" w:tentative="1">
      <w:start w:val="1"/>
      <w:numFmt w:val="bullet"/>
      <w:lvlText w:val=""/>
      <w:lvlJc w:val="left"/>
      <w:pPr>
        <w:ind w:left="4680" w:hanging="360"/>
      </w:pPr>
      <w:rPr>
        <w:rFonts w:ascii="Symbol" w:hAnsi="Symbol" w:hint="default"/>
      </w:rPr>
    </w:lvl>
    <w:lvl w:ilvl="7" w:tplc="4D227138" w:tentative="1">
      <w:start w:val="1"/>
      <w:numFmt w:val="bullet"/>
      <w:lvlText w:val="o"/>
      <w:lvlJc w:val="left"/>
      <w:pPr>
        <w:ind w:left="5400" w:hanging="360"/>
      </w:pPr>
      <w:rPr>
        <w:rFonts w:ascii="Courier New" w:hAnsi="Courier New" w:cs="Courier New" w:hint="default"/>
      </w:rPr>
    </w:lvl>
    <w:lvl w:ilvl="8" w:tplc="100C1C66" w:tentative="1">
      <w:start w:val="1"/>
      <w:numFmt w:val="bullet"/>
      <w:lvlText w:val=""/>
      <w:lvlJc w:val="left"/>
      <w:pPr>
        <w:ind w:left="6120" w:hanging="360"/>
      </w:pPr>
      <w:rPr>
        <w:rFonts w:ascii="Wingdings" w:hAnsi="Wingdings" w:hint="default"/>
      </w:rPr>
    </w:lvl>
  </w:abstractNum>
  <w:abstractNum w:abstractNumId="3" w15:restartNumberingAfterBreak="0">
    <w:nsid w:val="2CC11F16"/>
    <w:multiLevelType w:val="hybridMultilevel"/>
    <w:tmpl w:val="857EBD2C"/>
    <w:lvl w:ilvl="0" w:tplc="9C1A2FCC">
      <w:numFmt w:val="bullet"/>
      <w:lvlText w:val="•"/>
      <w:lvlJc w:val="left"/>
      <w:pPr>
        <w:ind w:left="1065" w:hanging="705"/>
      </w:pPr>
      <w:rPr>
        <w:rFonts w:ascii="Arial" w:eastAsiaTheme="minorHAnsi" w:hAnsi="Arial" w:cs="Arial" w:hint="default"/>
      </w:rPr>
    </w:lvl>
    <w:lvl w:ilvl="1" w:tplc="1D849F32" w:tentative="1">
      <w:start w:val="1"/>
      <w:numFmt w:val="bullet"/>
      <w:lvlText w:val="o"/>
      <w:lvlJc w:val="left"/>
      <w:pPr>
        <w:ind w:left="1440" w:hanging="360"/>
      </w:pPr>
      <w:rPr>
        <w:rFonts w:ascii="Courier New" w:hAnsi="Courier New" w:cs="Courier New" w:hint="default"/>
      </w:rPr>
    </w:lvl>
    <w:lvl w:ilvl="2" w:tplc="EDFA2530" w:tentative="1">
      <w:start w:val="1"/>
      <w:numFmt w:val="bullet"/>
      <w:lvlText w:val=""/>
      <w:lvlJc w:val="left"/>
      <w:pPr>
        <w:ind w:left="2160" w:hanging="360"/>
      </w:pPr>
      <w:rPr>
        <w:rFonts w:ascii="Wingdings" w:hAnsi="Wingdings" w:hint="default"/>
      </w:rPr>
    </w:lvl>
    <w:lvl w:ilvl="3" w:tplc="0FD850F8" w:tentative="1">
      <w:start w:val="1"/>
      <w:numFmt w:val="bullet"/>
      <w:lvlText w:val=""/>
      <w:lvlJc w:val="left"/>
      <w:pPr>
        <w:ind w:left="2880" w:hanging="360"/>
      </w:pPr>
      <w:rPr>
        <w:rFonts w:ascii="Symbol" w:hAnsi="Symbol" w:hint="default"/>
      </w:rPr>
    </w:lvl>
    <w:lvl w:ilvl="4" w:tplc="C7B6173E" w:tentative="1">
      <w:start w:val="1"/>
      <w:numFmt w:val="bullet"/>
      <w:lvlText w:val="o"/>
      <w:lvlJc w:val="left"/>
      <w:pPr>
        <w:ind w:left="3600" w:hanging="360"/>
      </w:pPr>
      <w:rPr>
        <w:rFonts w:ascii="Courier New" w:hAnsi="Courier New" w:cs="Courier New" w:hint="default"/>
      </w:rPr>
    </w:lvl>
    <w:lvl w:ilvl="5" w:tplc="FF26F010" w:tentative="1">
      <w:start w:val="1"/>
      <w:numFmt w:val="bullet"/>
      <w:lvlText w:val=""/>
      <w:lvlJc w:val="left"/>
      <w:pPr>
        <w:ind w:left="4320" w:hanging="360"/>
      </w:pPr>
      <w:rPr>
        <w:rFonts w:ascii="Wingdings" w:hAnsi="Wingdings" w:hint="default"/>
      </w:rPr>
    </w:lvl>
    <w:lvl w:ilvl="6" w:tplc="2AC66A64" w:tentative="1">
      <w:start w:val="1"/>
      <w:numFmt w:val="bullet"/>
      <w:lvlText w:val=""/>
      <w:lvlJc w:val="left"/>
      <w:pPr>
        <w:ind w:left="5040" w:hanging="360"/>
      </w:pPr>
      <w:rPr>
        <w:rFonts w:ascii="Symbol" w:hAnsi="Symbol" w:hint="default"/>
      </w:rPr>
    </w:lvl>
    <w:lvl w:ilvl="7" w:tplc="DA6AB96C" w:tentative="1">
      <w:start w:val="1"/>
      <w:numFmt w:val="bullet"/>
      <w:lvlText w:val="o"/>
      <w:lvlJc w:val="left"/>
      <w:pPr>
        <w:ind w:left="5760" w:hanging="360"/>
      </w:pPr>
      <w:rPr>
        <w:rFonts w:ascii="Courier New" w:hAnsi="Courier New" w:cs="Courier New" w:hint="default"/>
      </w:rPr>
    </w:lvl>
    <w:lvl w:ilvl="8" w:tplc="E3A835E6" w:tentative="1">
      <w:start w:val="1"/>
      <w:numFmt w:val="bullet"/>
      <w:lvlText w:val=""/>
      <w:lvlJc w:val="left"/>
      <w:pPr>
        <w:ind w:left="6480" w:hanging="360"/>
      </w:pPr>
      <w:rPr>
        <w:rFonts w:ascii="Wingdings" w:hAnsi="Wingdings" w:hint="default"/>
      </w:rPr>
    </w:lvl>
  </w:abstractNum>
  <w:abstractNum w:abstractNumId="4" w15:restartNumberingAfterBreak="0">
    <w:nsid w:val="2DD5065E"/>
    <w:multiLevelType w:val="hybridMultilevel"/>
    <w:tmpl w:val="E69220DE"/>
    <w:lvl w:ilvl="0" w:tplc="B5540064">
      <w:start w:val="1"/>
      <w:numFmt w:val="bullet"/>
      <w:lvlText w:val=""/>
      <w:lvlJc w:val="left"/>
      <w:pPr>
        <w:ind w:left="360" w:hanging="360"/>
      </w:pPr>
      <w:rPr>
        <w:rFonts w:ascii="Symbol" w:hAnsi="Symbol" w:hint="default"/>
      </w:rPr>
    </w:lvl>
    <w:lvl w:ilvl="1" w:tplc="79B82A42" w:tentative="1">
      <w:start w:val="1"/>
      <w:numFmt w:val="bullet"/>
      <w:lvlText w:val="o"/>
      <w:lvlJc w:val="left"/>
      <w:pPr>
        <w:ind w:left="1080" w:hanging="360"/>
      </w:pPr>
      <w:rPr>
        <w:rFonts w:ascii="Courier New" w:hAnsi="Courier New" w:cs="Courier New" w:hint="default"/>
      </w:rPr>
    </w:lvl>
    <w:lvl w:ilvl="2" w:tplc="B0008C4A" w:tentative="1">
      <w:start w:val="1"/>
      <w:numFmt w:val="bullet"/>
      <w:lvlText w:val=""/>
      <w:lvlJc w:val="left"/>
      <w:pPr>
        <w:ind w:left="1800" w:hanging="360"/>
      </w:pPr>
      <w:rPr>
        <w:rFonts w:ascii="Wingdings" w:hAnsi="Wingdings" w:hint="default"/>
      </w:rPr>
    </w:lvl>
    <w:lvl w:ilvl="3" w:tplc="79542454" w:tentative="1">
      <w:start w:val="1"/>
      <w:numFmt w:val="bullet"/>
      <w:lvlText w:val=""/>
      <w:lvlJc w:val="left"/>
      <w:pPr>
        <w:ind w:left="2520" w:hanging="360"/>
      </w:pPr>
      <w:rPr>
        <w:rFonts w:ascii="Symbol" w:hAnsi="Symbol" w:hint="default"/>
      </w:rPr>
    </w:lvl>
    <w:lvl w:ilvl="4" w:tplc="FDE010AA" w:tentative="1">
      <w:start w:val="1"/>
      <w:numFmt w:val="bullet"/>
      <w:lvlText w:val="o"/>
      <w:lvlJc w:val="left"/>
      <w:pPr>
        <w:ind w:left="3240" w:hanging="360"/>
      </w:pPr>
      <w:rPr>
        <w:rFonts w:ascii="Courier New" w:hAnsi="Courier New" w:cs="Courier New" w:hint="default"/>
      </w:rPr>
    </w:lvl>
    <w:lvl w:ilvl="5" w:tplc="A4086432" w:tentative="1">
      <w:start w:val="1"/>
      <w:numFmt w:val="bullet"/>
      <w:lvlText w:val=""/>
      <w:lvlJc w:val="left"/>
      <w:pPr>
        <w:ind w:left="3960" w:hanging="360"/>
      </w:pPr>
      <w:rPr>
        <w:rFonts w:ascii="Wingdings" w:hAnsi="Wingdings" w:hint="default"/>
      </w:rPr>
    </w:lvl>
    <w:lvl w:ilvl="6" w:tplc="298099B2" w:tentative="1">
      <w:start w:val="1"/>
      <w:numFmt w:val="bullet"/>
      <w:lvlText w:val=""/>
      <w:lvlJc w:val="left"/>
      <w:pPr>
        <w:ind w:left="4680" w:hanging="360"/>
      </w:pPr>
      <w:rPr>
        <w:rFonts w:ascii="Symbol" w:hAnsi="Symbol" w:hint="default"/>
      </w:rPr>
    </w:lvl>
    <w:lvl w:ilvl="7" w:tplc="ABB26E5E" w:tentative="1">
      <w:start w:val="1"/>
      <w:numFmt w:val="bullet"/>
      <w:lvlText w:val="o"/>
      <w:lvlJc w:val="left"/>
      <w:pPr>
        <w:ind w:left="5400" w:hanging="360"/>
      </w:pPr>
      <w:rPr>
        <w:rFonts w:ascii="Courier New" w:hAnsi="Courier New" w:cs="Courier New" w:hint="default"/>
      </w:rPr>
    </w:lvl>
    <w:lvl w:ilvl="8" w:tplc="66FC6F40" w:tentative="1">
      <w:start w:val="1"/>
      <w:numFmt w:val="bullet"/>
      <w:lvlText w:val=""/>
      <w:lvlJc w:val="left"/>
      <w:pPr>
        <w:ind w:left="6120" w:hanging="360"/>
      </w:pPr>
      <w:rPr>
        <w:rFonts w:ascii="Wingdings" w:hAnsi="Wingdings" w:hint="default"/>
      </w:rPr>
    </w:lvl>
  </w:abstractNum>
  <w:abstractNum w:abstractNumId="5" w15:restartNumberingAfterBreak="0">
    <w:nsid w:val="4139612F"/>
    <w:multiLevelType w:val="hybridMultilevel"/>
    <w:tmpl w:val="328C7994"/>
    <w:lvl w:ilvl="0" w:tplc="8116C17C">
      <w:start w:val="1"/>
      <w:numFmt w:val="bullet"/>
      <w:lvlText w:val=""/>
      <w:lvlJc w:val="left"/>
      <w:pPr>
        <w:ind w:left="360" w:hanging="360"/>
      </w:pPr>
      <w:rPr>
        <w:rFonts w:ascii="Symbol" w:hAnsi="Symbol" w:hint="default"/>
      </w:rPr>
    </w:lvl>
    <w:lvl w:ilvl="1" w:tplc="40A45B28" w:tentative="1">
      <w:start w:val="1"/>
      <w:numFmt w:val="bullet"/>
      <w:lvlText w:val="o"/>
      <w:lvlJc w:val="left"/>
      <w:pPr>
        <w:ind w:left="1080" w:hanging="360"/>
      </w:pPr>
      <w:rPr>
        <w:rFonts w:ascii="Courier New" w:hAnsi="Courier New" w:cs="Courier New" w:hint="default"/>
      </w:rPr>
    </w:lvl>
    <w:lvl w:ilvl="2" w:tplc="9E3AC3AC" w:tentative="1">
      <w:start w:val="1"/>
      <w:numFmt w:val="bullet"/>
      <w:lvlText w:val=""/>
      <w:lvlJc w:val="left"/>
      <w:pPr>
        <w:ind w:left="1800" w:hanging="360"/>
      </w:pPr>
      <w:rPr>
        <w:rFonts w:ascii="Wingdings" w:hAnsi="Wingdings" w:hint="default"/>
      </w:rPr>
    </w:lvl>
    <w:lvl w:ilvl="3" w:tplc="1160E890" w:tentative="1">
      <w:start w:val="1"/>
      <w:numFmt w:val="bullet"/>
      <w:lvlText w:val=""/>
      <w:lvlJc w:val="left"/>
      <w:pPr>
        <w:ind w:left="2520" w:hanging="360"/>
      </w:pPr>
      <w:rPr>
        <w:rFonts w:ascii="Symbol" w:hAnsi="Symbol" w:hint="default"/>
      </w:rPr>
    </w:lvl>
    <w:lvl w:ilvl="4" w:tplc="6D8AA044" w:tentative="1">
      <w:start w:val="1"/>
      <w:numFmt w:val="bullet"/>
      <w:lvlText w:val="o"/>
      <w:lvlJc w:val="left"/>
      <w:pPr>
        <w:ind w:left="3240" w:hanging="360"/>
      </w:pPr>
      <w:rPr>
        <w:rFonts w:ascii="Courier New" w:hAnsi="Courier New" w:cs="Courier New" w:hint="default"/>
      </w:rPr>
    </w:lvl>
    <w:lvl w:ilvl="5" w:tplc="C56090F2" w:tentative="1">
      <w:start w:val="1"/>
      <w:numFmt w:val="bullet"/>
      <w:lvlText w:val=""/>
      <w:lvlJc w:val="left"/>
      <w:pPr>
        <w:ind w:left="3960" w:hanging="360"/>
      </w:pPr>
      <w:rPr>
        <w:rFonts w:ascii="Wingdings" w:hAnsi="Wingdings" w:hint="default"/>
      </w:rPr>
    </w:lvl>
    <w:lvl w:ilvl="6" w:tplc="10FAAEA6" w:tentative="1">
      <w:start w:val="1"/>
      <w:numFmt w:val="bullet"/>
      <w:lvlText w:val=""/>
      <w:lvlJc w:val="left"/>
      <w:pPr>
        <w:ind w:left="4680" w:hanging="360"/>
      </w:pPr>
      <w:rPr>
        <w:rFonts w:ascii="Symbol" w:hAnsi="Symbol" w:hint="default"/>
      </w:rPr>
    </w:lvl>
    <w:lvl w:ilvl="7" w:tplc="A4EA0DDE" w:tentative="1">
      <w:start w:val="1"/>
      <w:numFmt w:val="bullet"/>
      <w:lvlText w:val="o"/>
      <w:lvlJc w:val="left"/>
      <w:pPr>
        <w:ind w:left="5400" w:hanging="360"/>
      </w:pPr>
      <w:rPr>
        <w:rFonts w:ascii="Courier New" w:hAnsi="Courier New" w:cs="Courier New" w:hint="default"/>
      </w:rPr>
    </w:lvl>
    <w:lvl w:ilvl="8" w:tplc="4A62192E" w:tentative="1">
      <w:start w:val="1"/>
      <w:numFmt w:val="bullet"/>
      <w:lvlText w:val=""/>
      <w:lvlJc w:val="left"/>
      <w:pPr>
        <w:ind w:left="6120" w:hanging="360"/>
      </w:pPr>
      <w:rPr>
        <w:rFonts w:ascii="Wingdings" w:hAnsi="Wingdings" w:hint="default"/>
      </w:rPr>
    </w:lvl>
  </w:abstractNum>
  <w:abstractNum w:abstractNumId="6" w15:restartNumberingAfterBreak="0">
    <w:nsid w:val="47141E59"/>
    <w:multiLevelType w:val="hybridMultilevel"/>
    <w:tmpl w:val="FD9E1D9E"/>
    <w:lvl w:ilvl="0" w:tplc="B128D6FE">
      <w:start w:val="1"/>
      <w:numFmt w:val="bullet"/>
      <w:lvlText w:val=""/>
      <w:lvlJc w:val="left"/>
      <w:pPr>
        <w:ind w:left="360" w:hanging="360"/>
      </w:pPr>
      <w:rPr>
        <w:rFonts w:ascii="Symbol" w:hAnsi="Symbol" w:hint="default"/>
      </w:rPr>
    </w:lvl>
    <w:lvl w:ilvl="1" w:tplc="7DCC89EE" w:tentative="1">
      <w:start w:val="1"/>
      <w:numFmt w:val="bullet"/>
      <w:lvlText w:val="o"/>
      <w:lvlJc w:val="left"/>
      <w:pPr>
        <w:ind w:left="1080" w:hanging="360"/>
      </w:pPr>
      <w:rPr>
        <w:rFonts w:ascii="Courier New" w:hAnsi="Courier New" w:cs="Courier New" w:hint="default"/>
      </w:rPr>
    </w:lvl>
    <w:lvl w:ilvl="2" w:tplc="0B16C824" w:tentative="1">
      <w:start w:val="1"/>
      <w:numFmt w:val="bullet"/>
      <w:lvlText w:val=""/>
      <w:lvlJc w:val="left"/>
      <w:pPr>
        <w:ind w:left="1800" w:hanging="360"/>
      </w:pPr>
      <w:rPr>
        <w:rFonts w:ascii="Wingdings" w:hAnsi="Wingdings" w:hint="default"/>
      </w:rPr>
    </w:lvl>
    <w:lvl w:ilvl="3" w:tplc="A93E2804" w:tentative="1">
      <w:start w:val="1"/>
      <w:numFmt w:val="bullet"/>
      <w:lvlText w:val=""/>
      <w:lvlJc w:val="left"/>
      <w:pPr>
        <w:ind w:left="2520" w:hanging="360"/>
      </w:pPr>
      <w:rPr>
        <w:rFonts w:ascii="Symbol" w:hAnsi="Symbol" w:hint="default"/>
      </w:rPr>
    </w:lvl>
    <w:lvl w:ilvl="4" w:tplc="AB4AA34A" w:tentative="1">
      <w:start w:val="1"/>
      <w:numFmt w:val="bullet"/>
      <w:lvlText w:val="o"/>
      <w:lvlJc w:val="left"/>
      <w:pPr>
        <w:ind w:left="3240" w:hanging="360"/>
      </w:pPr>
      <w:rPr>
        <w:rFonts w:ascii="Courier New" w:hAnsi="Courier New" w:cs="Courier New" w:hint="default"/>
      </w:rPr>
    </w:lvl>
    <w:lvl w:ilvl="5" w:tplc="E5DCC5D6" w:tentative="1">
      <w:start w:val="1"/>
      <w:numFmt w:val="bullet"/>
      <w:lvlText w:val=""/>
      <w:lvlJc w:val="left"/>
      <w:pPr>
        <w:ind w:left="3960" w:hanging="360"/>
      </w:pPr>
      <w:rPr>
        <w:rFonts w:ascii="Wingdings" w:hAnsi="Wingdings" w:hint="default"/>
      </w:rPr>
    </w:lvl>
    <w:lvl w:ilvl="6" w:tplc="1E52AEE8" w:tentative="1">
      <w:start w:val="1"/>
      <w:numFmt w:val="bullet"/>
      <w:lvlText w:val=""/>
      <w:lvlJc w:val="left"/>
      <w:pPr>
        <w:ind w:left="4680" w:hanging="360"/>
      </w:pPr>
      <w:rPr>
        <w:rFonts w:ascii="Symbol" w:hAnsi="Symbol" w:hint="default"/>
      </w:rPr>
    </w:lvl>
    <w:lvl w:ilvl="7" w:tplc="8BF85436" w:tentative="1">
      <w:start w:val="1"/>
      <w:numFmt w:val="bullet"/>
      <w:lvlText w:val="o"/>
      <w:lvlJc w:val="left"/>
      <w:pPr>
        <w:ind w:left="5400" w:hanging="360"/>
      </w:pPr>
      <w:rPr>
        <w:rFonts w:ascii="Courier New" w:hAnsi="Courier New" w:cs="Courier New" w:hint="default"/>
      </w:rPr>
    </w:lvl>
    <w:lvl w:ilvl="8" w:tplc="EF6E13E0" w:tentative="1">
      <w:start w:val="1"/>
      <w:numFmt w:val="bullet"/>
      <w:lvlText w:val=""/>
      <w:lvlJc w:val="left"/>
      <w:pPr>
        <w:ind w:left="6120" w:hanging="360"/>
      </w:pPr>
      <w:rPr>
        <w:rFonts w:ascii="Wingdings" w:hAnsi="Wingdings" w:hint="default"/>
      </w:rPr>
    </w:lvl>
  </w:abstractNum>
  <w:abstractNum w:abstractNumId="7" w15:restartNumberingAfterBreak="0">
    <w:nsid w:val="4DBC6078"/>
    <w:multiLevelType w:val="hybridMultilevel"/>
    <w:tmpl w:val="CB20497A"/>
    <w:lvl w:ilvl="0" w:tplc="5C14FD0C">
      <w:numFmt w:val="bullet"/>
      <w:lvlText w:val="•"/>
      <w:lvlJc w:val="left"/>
      <w:pPr>
        <w:ind w:left="1065" w:hanging="705"/>
      </w:pPr>
      <w:rPr>
        <w:rFonts w:ascii="Arial" w:eastAsiaTheme="minorHAnsi" w:hAnsi="Arial" w:cs="Arial" w:hint="default"/>
      </w:rPr>
    </w:lvl>
    <w:lvl w:ilvl="1" w:tplc="73223C40" w:tentative="1">
      <w:start w:val="1"/>
      <w:numFmt w:val="bullet"/>
      <w:lvlText w:val="o"/>
      <w:lvlJc w:val="left"/>
      <w:pPr>
        <w:ind w:left="1440" w:hanging="360"/>
      </w:pPr>
      <w:rPr>
        <w:rFonts w:ascii="Courier New" w:hAnsi="Courier New" w:cs="Courier New" w:hint="default"/>
      </w:rPr>
    </w:lvl>
    <w:lvl w:ilvl="2" w:tplc="F7C8457E" w:tentative="1">
      <w:start w:val="1"/>
      <w:numFmt w:val="bullet"/>
      <w:lvlText w:val=""/>
      <w:lvlJc w:val="left"/>
      <w:pPr>
        <w:ind w:left="2160" w:hanging="360"/>
      </w:pPr>
      <w:rPr>
        <w:rFonts w:ascii="Wingdings" w:hAnsi="Wingdings" w:hint="default"/>
      </w:rPr>
    </w:lvl>
    <w:lvl w:ilvl="3" w:tplc="7ADE1062" w:tentative="1">
      <w:start w:val="1"/>
      <w:numFmt w:val="bullet"/>
      <w:lvlText w:val=""/>
      <w:lvlJc w:val="left"/>
      <w:pPr>
        <w:ind w:left="2880" w:hanging="360"/>
      </w:pPr>
      <w:rPr>
        <w:rFonts w:ascii="Symbol" w:hAnsi="Symbol" w:hint="default"/>
      </w:rPr>
    </w:lvl>
    <w:lvl w:ilvl="4" w:tplc="03FE999C" w:tentative="1">
      <w:start w:val="1"/>
      <w:numFmt w:val="bullet"/>
      <w:lvlText w:val="o"/>
      <w:lvlJc w:val="left"/>
      <w:pPr>
        <w:ind w:left="3600" w:hanging="360"/>
      </w:pPr>
      <w:rPr>
        <w:rFonts w:ascii="Courier New" w:hAnsi="Courier New" w:cs="Courier New" w:hint="default"/>
      </w:rPr>
    </w:lvl>
    <w:lvl w:ilvl="5" w:tplc="7CFE9E14" w:tentative="1">
      <w:start w:val="1"/>
      <w:numFmt w:val="bullet"/>
      <w:lvlText w:val=""/>
      <w:lvlJc w:val="left"/>
      <w:pPr>
        <w:ind w:left="4320" w:hanging="360"/>
      </w:pPr>
      <w:rPr>
        <w:rFonts w:ascii="Wingdings" w:hAnsi="Wingdings" w:hint="default"/>
      </w:rPr>
    </w:lvl>
    <w:lvl w:ilvl="6" w:tplc="FF46C75A" w:tentative="1">
      <w:start w:val="1"/>
      <w:numFmt w:val="bullet"/>
      <w:lvlText w:val=""/>
      <w:lvlJc w:val="left"/>
      <w:pPr>
        <w:ind w:left="5040" w:hanging="360"/>
      </w:pPr>
      <w:rPr>
        <w:rFonts w:ascii="Symbol" w:hAnsi="Symbol" w:hint="default"/>
      </w:rPr>
    </w:lvl>
    <w:lvl w:ilvl="7" w:tplc="7E0AE596" w:tentative="1">
      <w:start w:val="1"/>
      <w:numFmt w:val="bullet"/>
      <w:lvlText w:val="o"/>
      <w:lvlJc w:val="left"/>
      <w:pPr>
        <w:ind w:left="5760" w:hanging="360"/>
      </w:pPr>
      <w:rPr>
        <w:rFonts w:ascii="Courier New" w:hAnsi="Courier New" w:cs="Courier New" w:hint="default"/>
      </w:rPr>
    </w:lvl>
    <w:lvl w:ilvl="8" w:tplc="42E830DA" w:tentative="1">
      <w:start w:val="1"/>
      <w:numFmt w:val="bullet"/>
      <w:lvlText w:val=""/>
      <w:lvlJc w:val="left"/>
      <w:pPr>
        <w:ind w:left="6480" w:hanging="360"/>
      </w:pPr>
      <w:rPr>
        <w:rFonts w:ascii="Wingdings" w:hAnsi="Wingdings" w:hint="default"/>
      </w:rPr>
    </w:lvl>
  </w:abstractNum>
  <w:abstractNum w:abstractNumId="8" w15:restartNumberingAfterBreak="0">
    <w:nsid w:val="56110E2A"/>
    <w:multiLevelType w:val="hybridMultilevel"/>
    <w:tmpl w:val="C3E47D56"/>
    <w:lvl w:ilvl="0" w:tplc="3836F05C">
      <w:numFmt w:val="bullet"/>
      <w:lvlText w:val="•"/>
      <w:lvlJc w:val="left"/>
      <w:pPr>
        <w:ind w:left="1065" w:hanging="705"/>
      </w:pPr>
      <w:rPr>
        <w:rFonts w:ascii="Arial" w:eastAsiaTheme="minorHAnsi" w:hAnsi="Arial" w:cs="Arial" w:hint="default"/>
      </w:rPr>
    </w:lvl>
    <w:lvl w:ilvl="1" w:tplc="8084D4DC" w:tentative="1">
      <w:start w:val="1"/>
      <w:numFmt w:val="bullet"/>
      <w:lvlText w:val="o"/>
      <w:lvlJc w:val="left"/>
      <w:pPr>
        <w:ind w:left="1440" w:hanging="360"/>
      </w:pPr>
      <w:rPr>
        <w:rFonts w:ascii="Courier New" w:hAnsi="Courier New" w:cs="Courier New" w:hint="default"/>
      </w:rPr>
    </w:lvl>
    <w:lvl w:ilvl="2" w:tplc="9CD4DAFE" w:tentative="1">
      <w:start w:val="1"/>
      <w:numFmt w:val="bullet"/>
      <w:lvlText w:val=""/>
      <w:lvlJc w:val="left"/>
      <w:pPr>
        <w:ind w:left="2160" w:hanging="360"/>
      </w:pPr>
      <w:rPr>
        <w:rFonts w:ascii="Wingdings" w:hAnsi="Wingdings" w:hint="default"/>
      </w:rPr>
    </w:lvl>
    <w:lvl w:ilvl="3" w:tplc="C43CB840" w:tentative="1">
      <w:start w:val="1"/>
      <w:numFmt w:val="bullet"/>
      <w:lvlText w:val=""/>
      <w:lvlJc w:val="left"/>
      <w:pPr>
        <w:ind w:left="2880" w:hanging="360"/>
      </w:pPr>
      <w:rPr>
        <w:rFonts w:ascii="Symbol" w:hAnsi="Symbol" w:hint="default"/>
      </w:rPr>
    </w:lvl>
    <w:lvl w:ilvl="4" w:tplc="E0187620" w:tentative="1">
      <w:start w:val="1"/>
      <w:numFmt w:val="bullet"/>
      <w:lvlText w:val="o"/>
      <w:lvlJc w:val="left"/>
      <w:pPr>
        <w:ind w:left="3600" w:hanging="360"/>
      </w:pPr>
      <w:rPr>
        <w:rFonts w:ascii="Courier New" w:hAnsi="Courier New" w:cs="Courier New" w:hint="default"/>
      </w:rPr>
    </w:lvl>
    <w:lvl w:ilvl="5" w:tplc="4936EC1A" w:tentative="1">
      <w:start w:val="1"/>
      <w:numFmt w:val="bullet"/>
      <w:lvlText w:val=""/>
      <w:lvlJc w:val="left"/>
      <w:pPr>
        <w:ind w:left="4320" w:hanging="360"/>
      </w:pPr>
      <w:rPr>
        <w:rFonts w:ascii="Wingdings" w:hAnsi="Wingdings" w:hint="default"/>
      </w:rPr>
    </w:lvl>
    <w:lvl w:ilvl="6" w:tplc="432EAFC6" w:tentative="1">
      <w:start w:val="1"/>
      <w:numFmt w:val="bullet"/>
      <w:lvlText w:val=""/>
      <w:lvlJc w:val="left"/>
      <w:pPr>
        <w:ind w:left="5040" w:hanging="360"/>
      </w:pPr>
      <w:rPr>
        <w:rFonts w:ascii="Symbol" w:hAnsi="Symbol" w:hint="default"/>
      </w:rPr>
    </w:lvl>
    <w:lvl w:ilvl="7" w:tplc="F60AA108" w:tentative="1">
      <w:start w:val="1"/>
      <w:numFmt w:val="bullet"/>
      <w:lvlText w:val="o"/>
      <w:lvlJc w:val="left"/>
      <w:pPr>
        <w:ind w:left="5760" w:hanging="360"/>
      </w:pPr>
      <w:rPr>
        <w:rFonts w:ascii="Courier New" w:hAnsi="Courier New" w:cs="Courier New" w:hint="default"/>
      </w:rPr>
    </w:lvl>
    <w:lvl w:ilvl="8" w:tplc="1B9A56E4" w:tentative="1">
      <w:start w:val="1"/>
      <w:numFmt w:val="bullet"/>
      <w:lvlText w:val=""/>
      <w:lvlJc w:val="left"/>
      <w:pPr>
        <w:ind w:left="6480" w:hanging="360"/>
      </w:pPr>
      <w:rPr>
        <w:rFonts w:ascii="Wingdings" w:hAnsi="Wingdings" w:hint="default"/>
      </w:rPr>
    </w:lvl>
  </w:abstractNum>
  <w:abstractNum w:abstractNumId="9" w15:restartNumberingAfterBreak="0">
    <w:nsid w:val="63AE4A0B"/>
    <w:multiLevelType w:val="hybridMultilevel"/>
    <w:tmpl w:val="AE488696"/>
    <w:lvl w:ilvl="0" w:tplc="99AAB6F0">
      <w:start w:val="1"/>
      <w:numFmt w:val="bullet"/>
      <w:lvlText w:val=""/>
      <w:lvlJc w:val="left"/>
      <w:pPr>
        <w:ind w:left="360" w:hanging="360"/>
      </w:pPr>
      <w:rPr>
        <w:rFonts w:ascii="Symbol" w:hAnsi="Symbol" w:hint="default"/>
      </w:rPr>
    </w:lvl>
    <w:lvl w:ilvl="1" w:tplc="9D58E4B2" w:tentative="1">
      <w:start w:val="1"/>
      <w:numFmt w:val="bullet"/>
      <w:lvlText w:val="o"/>
      <w:lvlJc w:val="left"/>
      <w:pPr>
        <w:ind w:left="1080" w:hanging="360"/>
      </w:pPr>
      <w:rPr>
        <w:rFonts w:ascii="Courier New" w:hAnsi="Courier New" w:cs="Courier New" w:hint="default"/>
      </w:rPr>
    </w:lvl>
    <w:lvl w:ilvl="2" w:tplc="13D2B6AE" w:tentative="1">
      <w:start w:val="1"/>
      <w:numFmt w:val="bullet"/>
      <w:lvlText w:val=""/>
      <w:lvlJc w:val="left"/>
      <w:pPr>
        <w:ind w:left="1800" w:hanging="360"/>
      </w:pPr>
      <w:rPr>
        <w:rFonts w:ascii="Wingdings" w:hAnsi="Wingdings" w:hint="default"/>
      </w:rPr>
    </w:lvl>
    <w:lvl w:ilvl="3" w:tplc="E69A3A80" w:tentative="1">
      <w:start w:val="1"/>
      <w:numFmt w:val="bullet"/>
      <w:lvlText w:val=""/>
      <w:lvlJc w:val="left"/>
      <w:pPr>
        <w:ind w:left="2520" w:hanging="360"/>
      </w:pPr>
      <w:rPr>
        <w:rFonts w:ascii="Symbol" w:hAnsi="Symbol" w:hint="default"/>
      </w:rPr>
    </w:lvl>
    <w:lvl w:ilvl="4" w:tplc="93DCCBA2" w:tentative="1">
      <w:start w:val="1"/>
      <w:numFmt w:val="bullet"/>
      <w:lvlText w:val="o"/>
      <w:lvlJc w:val="left"/>
      <w:pPr>
        <w:ind w:left="3240" w:hanging="360"/>
      </w:pPr>
      <w:rPr>
        <w:rFonts w:ascii="Courier New" w:hAnsi="Courier New" w:cs="Courier New" w:hint="default"/>
      </w:rPr>
    </w:lvl>
    <w:lvl w:ilvl="5" w:tplc="C4A48088" w:tentative="1">
      <w:start w:val="1"/>
      <w:numFmt w:val="bullet"/>
      <w:lvlText w:val=""/>
      <w:lvlJc w:val="left"/>
      <w:pPr>
        <w:ind w:left="3960" w:hanging="360"/>
      </w:pPr>
      <w:rPr>
        <w:rFonts w:ascii="Wingdings" w:hAnsi="Wingdings" w:hint="default"/>
      </w:rPr>
    </w:lvl>
    <w:lvl w:ilvl="6" w:tplc="49C6869A" w:tentative="1">
      <w:start w:val="1"/>
      <w:numFmt w:val="bullet"/>
      <w:lvlText w:val=""/>
      <w:lvlJc w:val="left"/>
      <w:pPr>
        <w:ind w:left="4680" w:hanging="360"/>
      </w:pPr>
      <w:rPr>
        <w:rFonts w:ascii="Symbol" w:hAnsi="Symbol" w:hint="default"/>
      </w:rPr>
    </w:lvl>
    <w:lvl w:ilvl="7" w:tplc="25FC7A8E" w:tentative="1">
      <w:start w:val="1"/>
      <w:numFmt w:val="bullet"/>
      <w:lvlText w:val="o"/>
      <w:lvlJc w:val="left"/>
      <w:pPr>
        <w:ind w:left="5400" w:hanging="360"/>
      </w:pPr>
      <w:rPr>
        <w:rFonts w:ascii="Courier New" w:hAnsi="Courier New" w:cs="Courier New" w:hint="default"/>
      </w:rPr>
    </w:lvl>
    <w:lvl w:ilvl="8" w:tplc="14EC28B0" w:tentative="1">
      <w:start w:val="1"/>
      <w:numFmt w:val="bullet"/>
      <w:lvlText w:val=""/>
      <w:lvlJc w:val="left"/>
      <w:pPr>
        <w:ind w:left="6120" w:hanging="360"/>
      </w:pPr>
      <w:rPr>
        <w:rFonts w:ascii="Wingdings" w:hAnsi="Wingdings" w:hint="default"/>
      </w:rPr>
    </w:lvl>
  </w:abstractNum>
  <w:abstractNum w:abstractNumId="10" w15:restartNumberingAfterBreak="0">
    <w:nsid w:val="77054B22"/>
    <w:multiLevelType w:val="hybridMultilevel"/>
    <w:tmpl w:val="EE26AD90"/>
    <w:lvl w:ilvl="0" w:tplc="3D9C09DA">
      <w:numFmt w:val="bullet"/>
      <w:lvlText w:val="•"/>
      <w:lvlJc w:val="left"/>
      <w:pPr>
        <w:ind w:left="1065" w:hanging="705"/>
      </w:pPr>
      <w:rPr>
        <w:rFonts w:ascii="Arial" w:eastAsiaTheme="minorHAnsi" w:hAnsi="Arial" w:cs="Arial" w:hint="default"/>
      </w:rPr>
    </w:lvl>
    <w:lvl w:ilvl="1" w:tplc="48903BA2" w:tentative="1">
      <w:start w:val="1"/>
      <w:numFmt w:val="bullet"/>
      <w:lvlText w:val="o"/>
      <w:lvlJc w:val="left"/>
      <w:pPr>
        <w:ind w:left="1440" w:hanging="360"/>
      </w:pPr>
      <w:rPr>
        <w:rFonts w:ascii="Courier New" w:hAnsi="Courier New" w:cs="Courier New" w:hint="default"/>
      </w:rPr>
    </w:lvl>
    <w:lvl w:ilvl="2" w:tplc="08BECBD4" w:tentative="1">
      <w:start w:val="1"/>
      <w:numFmt w:val="bullet"/>
      <w:lvlText w:val=""/>
      <w:lvlJc w:val="left"/>
      <w:pPr>
        <w:ind w:left="2160" w:hanging="360"/>
      </w:pPr>
      <w:rPr>
        <w:rFonts w:ascii="Wingdings" w:hAnsi="Wingdings" w:hint="default"/>
      </w:rPr>
    </w:lvl>
    <w:lvl w:ilvl="3" w:tplc="2DEAE87C" w:tentative="1">
      <w:start w:val="1"/>
      <w:numFmt w:val="bullet"/>
      <w:lvlText w:val=""/>
      <w:lvlJc w:val="left"/>
      <w:pPr>
        <w:ind w:left="2880" w:hanging="360"/>
      </w:pPr>
      <w:rPr>
        <w:rFonts w:ascii="Symbol" w:hAnsi="Symbol" w:hint="default"/>
      </w:rPr>
    </w:lvl>
    <w:lvl w:ilvl="4" w:tplc="7F183042" w:tentative="1">
      <w:start w:val="1"/>
      <w:numFmt w:val="bullet"/>
      <w:lvlText w:val="o"/>
      <w:lvlJc w:val="left"/>
      <w:pPr>
        <w:ind w:left="3600" w:hanging="360"/>
      </w:pPr>
      <w:rPr>
        <w:rFonts w:ascii="Courier New" w:hAnsi="Courier New" w:cs="Courier New" w:hint="default"/>
      </w:rPr>
    </w:lvl>
    <w:lvl w:ilvl="5" w:tplc="D73E1FC2" w:tentative="1">
      <w:start w:val="1"/>
      <w:numFmt w:val="bullet"/>
      <w:lvlText w:val=""/>
      <w:lvlJc w:val="left"/>
      <w:pPr>
        <w:ind w:left="4320" w:hanging="360"/>
      </w:pPr>
      <w:rPr>
        <w:rFonts w:ascii="Wingdings" w:hAnsi="Wingdings" w:hint="default"/>
      </w:rPr>
    </w:lvl>
    <w:lvl w:ilvl="6" w:tplc="BA586F26" w:tentative="1">
      <w:start w:val="1"/>
      <w:numFmt w:val="bullet"/>
      <w:lvlText w:val=""/>
      <w:lvlJc w:val="left"/>
      <w:pPr>
        <w:ind w:left="5040" w:hanging="360"/>
      </w:pPr>
      <w:rPr>
        <w:rFonts w:ascii="Symbol" w:hAnsi="Symbol" w:hint="default"/>
      </w:rPr>
    </w:lvl>
    <w:lvl w:ilvl="7" w:tplc="A4783832" w:tentative="1">
      <w:start w:val="1"/>
      <w:numFmt w:val="bullet"/>
      <w:lvlText w:val="o"/>
      <w:lvlJc w:val="left"/>
      <w:pPr>
        <w:ind w:left="5760" w:hanging="360"/>
      </w:pPr>
      <w:rPr>
        <w:rFonts w:ascii="Courier New" w:hAnsi="Courier New" w:cs="Courier New" w:hint="default"/>
      </w:rPr>
    </w:lvl>
    <w:lvl w:ilvl="8" w:tplc="2A10FB12" w:tentative="1">
      <w:start w:val="1"/>
      <w:numFmt w:val="bullet"/>
      <w:lvlText w:val=""/>
      <w:lvlJc w:val="left"/>
      <w:pPr>
        <w:ind w:left="6480" w:hanging="360"/>
      </w:pPr>
      <w:rPr>
        <w:rFonts w:ascii="Wingdings" w:hAnsi="Wingdings" w:hint="default"/>
      </w:rPr>
    </w:lvl>
  </w:abstractNum>
  <w:abstractNum w:abstractNumId="11" w15:restartNumberingAfterBreak="0">
    <w:nsid w:val="7DB67197"/>
    <w:multiLevelType w:val="hybridMultilevel"/>
    <w:tmpl w:val="D9E48268"/>
    <w:lvl w:ilvl="0" w:tplc="F4167878">
      <w:start w:val="1"/>
      <w:numFmt w:val="bullet"/>
      <w:lvlText w:val=""/>
      <w:lvlJc w:val="left"/>
      <w:pPr>
        <w:ind w:left="360" w:hanging="360"/>
      </w:pPr>
      <w:rPr>
        <w:rFonts w:ascii="Symbol" w:hAnsi="Symbol" w:hint="default"/>
      </w:rPr>
    </w:lvl>
    <w:lvl w:ilvl="1" w:tplc="F2DC97EA" w:tentative="1">
      <w:start w:val="1"/>
      <w:numFmt w:val="bullet"/>
      <w:lvlText w:val="o"/>
      <w:lvlJc w:val="left"/>
      <w:pPr>
        <w:ind w:left="1080" w:hanging="360"/>
      </w:pPr>
      <w:rPr>
        <w:rFonts w:ascii="Courier New" w:hAnsi="Courier New" w:cs="Courier New" w:hint="default"/>
      </w:rPr>
    </w:lvl>
    <w:lvl w:ilvl="2" w:tplc="929CFA16" w:tentative="1">
      <w:start w:val="1"/>
      <w:numFmt w:val="bullet"/>
      <w:lvlText w:val=""/>
      <w:lvlJc w:val="left"/>
      <w:pPr>
        <w:ind w:left="1800" w:hanging="360"/>
      </w:pPr>
      <w:rPr>
        <w:rFonts w:ascii="Wingdings" w:hAnsi="Wingdings" w:hint="default"/>
      </w:rPr>
    </w:lvl>
    <w:lvl w:ilvl="3" w:tplc="DBF6F714" w:tentative="1">
      <w:start w:val="1"/>
      <w:numFmt w:val="bullet"/>
      <w:lvlText w:val=""/>
      <w:lvlJc w:val="left"/>
      <w:pPr>
        <w:ind w:left="2520" w:hanging="360"/>
      </w:pPr>
      <w:rPr>
        <w:rFonts w:ascii="Symbol" w:hAnsi="Symbol" w:hint="default"/>
      </w:rPr>
    </w:lvl>
    <w:lvl w:ilvl="4" w:tplc="4A866A98" w:tentative="1">
      <w:start w:val="1"/>
      <w:numFmt w:val="bullet"/>
      <w:lvlText w:val="o"/>
      <w:lvlJc w:val="left"/>
      <w:pPr>
        <w:ind w:left="3240" w:hanging="360"/>
      </w:pPr>
      <w:rPr>
        <w:rFonts w:ascii="Courier New" w:hAnsi="Courier New" w:cs="Courier New" w:hint="default"/>
      </w:rPr>
    </w:lvl>
    <w:lvl w:ilvl="5" w:tplc="A4A61980" w:tentative="1">
      <w:start w:val="1"/>
      <w:numFmt w:val="bullet"/>
      <w:lvlText w:val=""/>
      <w:lvlJc w:val="left"/>
      <w:pPr>
        <w:ind w:left="3960" w:hanging="360"/>
      </w:pPr>
      <w:rPr>
        <w:rFonts w:ascii="Wingdings" w:hAnsi="Wingdings" w:hint="default"/>
      </w:rPr>
    </w:lvl>
    <w:lvl w:ilvl="6" w:tplc="AE00CE58" w:tentative="1">
      <w:start w:val="1"/>
      <w:numFmt w:val="bullet"/>
      <w:lvlText w:val=""/>
      <w:lvlJc w:val="left"/>
      <w:pPr>
        <w:ind w:left="4680" w:hanging="360"/>
      </w:pPr>
      <w:rPr>
        <w:rFonts w:ascii="Symbol" w:hAnsi="Symbol" w:hint="default"/>
      </w:rPr>
    </w:lvl>
    <w:lvl w:ilvl="7" w:tplc="9E0CC9B4" w:tentative="1">
      <w:start w:val="1"/>
      <w:numFmt w:val="bullet"/>
      <w:lvlText w:val="o"/>
      <w:lvlJc w:val="left"/>
      <w:pPr>
        <w:ind w:left="5400" w:hanging="360"/>
      </w:pPr>
      <w:rPr>
        <w:rFonts w:ascii="Courier New" w:hAnsi="Courier New" w:cs="Courier New" w:hint="default"/>
      </w:rPr>
    </w:lvl>
    <w:lvl w:ilvl="8" w:tplc="AEB2842C" w:tentative="1">
      <w:start w:val="1"/>
      <w:numFmt w:val="bullet"/>
      <w:lvlText w:val=""/>
      <w:lvlJc w:val="left"/>
      <w:pPr>
        <w:ind w:left="6120" w:hanging="360"/>
      </w:pPr>
      <w:rPr>
        <w:rFonts w:ascii="Wingdings" w:hAnsi="Wingdings" w:hint="default"/>
      </w:rPr>
    </w:lvl>
  </w:abstractNum>
  <w:num w:numId="1" w16cid:durableId="843783158">
    <w:abstractNumId w:val="5"/>
  </w:num>
  <w:num w:numId="2" w16cid:durableId="1222402485">
    <w:abstractNumId w:val="10"/>
  </w:num>
  <w:num w:numId="3" w16cid:durableId="609703528">
    <w:abstractNumId w:val="0"/>
  </w:num>
  <w:num w:numId="4" w16cid:durableId="669526063">
    <w:abstractNumId w:val="1"/>
  </w:num>
  <w:num w:numId="5" w16cid:durableId="1755278247">
    <w:abstractNumId w:val="9"/>
  </w:num>
  <w:num w:numId="6" w16cid:durableId="471407220">
    <w:abstractNumId w:val="7"/>
  </w:num>
  <w:num w:numId="7" w16cid:durableId="1970890608">
    <w:abstractNumId w:val="11"/>
  </w:num>
  <w:num w:numId="8" w16cid:durableId="640842697">
    <w:abstractNumId w:val="8"/>
  </w:num>
  <w:num w:numId="9" w16cid:durableId="859389341">
    <w:abstractNumId w:val="6"/>
  </w:num>
  <w:num w:numId="10" w16cid:durableId="1220047868">
    <w:abstractNumId w:val="3"/>
  </w:num>
  <w:num w:numId="11" w16cid:durableId="478159615">
    <w:abstractNumId w:val="4"/>
  </w:num>
  <w:num w:numId="12" w16cid:durableId="4304663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DD9"/>
    <w:rsid w:val="00007087"/>
    <w:rsid w:val="00034C91"/>
    <w:rsid w:val="00092494"/>
    <w:rsid w:val="00096B63"/>
    <w:rsid w:val="000C7717"/>
    <w:rsid w:val="0010409F"/>
    <w:rsid w:val="0015438B"/>
    <w:rsid w:val="001578B3"/>
    <w:rsid w:val="001615F3"/>
    <w:rsid w:val="00180BAA"/>
    <w:rsid w:val="00181FB8"/>
    <w:rsid w:val="001B04B2"/>
    <w:rsid w:val="001D3491"/>
    <w:rsid w:val="001D4363"/>
    <w:rsid w:val="001F3C29"/>
    <w:rsid w:val="001F7C40"/>
    <w:rsid w:val="00223A56"/>
    <w:rsid w:val="00231C31"/>
    <w:rsid w:val="002A4385"/>
    <w:rsid w:val="002D6323"/>
    <w:rsid w:val="003017EA"/>
    <w:rsid w:val="00335EE2"/>
    <w:rsid w:val="003C7EEA"/>
    <w:rsid w:val="003E0CC8"/>
    <w:rsid w:val="004334B0"/>
    <w:rsid w:val="004B7982"/>
    <w:rsid w:val="00513F09"/>
    <w:rsid w:val="0052153A"/>
    <w:rsid w:val="00534285"/>
    <w:rsid w:val="00576AEF"/>
    <w:rsid w:val="00597650"/>
    <w:rsid w:val="005A0882"/>
    <w:rsid w:val="005A12A8"/>
    <w:rsid w:val="005C6119"/>
    <w:rsid w:val="00601B14"/>
    <w:rsid w:val="00635E7D"/>
    <w:rsid w:val="006D1183"/>
    <w:rsid w:val="00702A73"/>
    <w:rsid w:val="00797256"/>
    <w:rsid w:val="007B1F47"/>
    <w:rsid w:val="007B5494"/>
    <w:rsid w:val="007B7318"/>
    <w:rsid w:val="00801AA9"/>
    <w:rsid w:val="008155BA"/>
    <w:rsid w:val="00903964"/>
    <w:rsid w:val="00935DD9"/>
    <w:rsid w:val="00944AA9"/>
    <w:rsid w:val="009D0B7B"/>
    <w:rsid w:val="009D3BB5"/>
    <w:rsid w:val="00A200B3"/>
    <w:rsid w:val="00A25A18"/>
    <w:rsid w:val="00A53AFA"/>
    <w:rsid w:val="00A76FFC"/>
    <w:rsid w:val="00A95FDA"/>
    <w:rsid w:val="00B9260A"/>
    <w:rsid w:val="00BA6547"/>
    <w:rsid w:val="00BB1D9D"/>
    <w:rsid w:val="00C34F99"/>
    <w:rsid w:val="00C640AA"/>
    <w:rsid w:val="00C814FF"/>
    <w:rsid w:val="00CD328A"/>
    <w:rsid w:val="00CD33E9"/>
    <w:rsid w:val="00CE4AFD"/>
    <w:rsid w:val="00D75F42"/>
    <w:rsid w:val="00D97531"/>
    <w:rsid w:val="00DC609B"/>
    <w:rsid w:val="00DE1044"/>
    <w:rsid w:val="00DF6B26"/>
    <w:rsid w:val="00E32826"/>
    <w:rsid w:val="00E73594"/>
    <w:rsid w:val="00E76C60"/>
    <w:rsid w:val="00E773F1"/>
    <w:rsid w:val="00E959F0"/>
    <w:rsid w:val="00EE7006"/>
    <w:rsid w:val="00F14D79"/>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16F14"/>
  <w15:docId w15:val="{B4047661-DC4A-42C7-BDA1-6AFD230F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4A3277"/>
  </w:style>
  <w:style w:type="paragraph" w:styleId="Kop1">
    <w:name w:val="heading 1"/>
    <w:basedOn w:val="Standaard"/>
    <w:next w:val="Standaard"/>
    <w:link w:val="Kop1Char"/>
    <w:uiPriority w:val="9"/>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Kop2">
    <w:name w:val="heading 2"/>
    <w:basedOn w:val="Standaard"/>
    <w:next w:val="Standaard"/>
    <w:link w:val="Kop2Char"/>
    <w:uiPriority w:val="9"/>
    <w:unhideWhenUsed/>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Kop3">
    <w:name w:val="heading 3"/>
    <w:basedOn w:val="Standaard"/>
    <w:next w:val="Standaard"/>
    <w:link w:val="Kop3Char"/>
    <w:uiPriority w:val="9"/>
    <w:unhideWhenUsed/>
    <w:rsid w:val="00841CD9"/>
    <w:pPr>
      <w:keepNext/>
      <w:keepLines/>
      <w:spacing w:before="200"/>
      <w:outlineLvl w:val="2"/>
    </w:pPr>
    <w:rPr>
      <w:rFonts w:asciiTheme="majorHAnsi" w:eastAsiaTheme="majorEastAsia" w:hAnsiTheme="majorHAnsi" w:cstheme="majorBidi"/>
      <w:b/>
      <w:bCs/>
      <w:color w:val="4472C4" w:themeColor="accent1"/>
    </w:rPr>
  </w:style>
  <w:style w:type="paragraph" w:styleId="Kop4">
    <w:name w:val="heading 4"/>
    <w:basedOn w:val="Standaard"/>
    <w:next w:val="Standaard"/>
    <w:link w:val="Kop4Char"/>
    <w:uiPriority w:val="9"/>
    <w:unhideWhenUsed/>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841CD9"/>
    <w:pPr>
      <w:tabs>
        <w:tab w:val="center" w:pos="4680"/>
        <w:tab w:val="right" w:pos="9360"/>
      </w:tabs>
    </w:pPr>
  </w:style>
  <w:style w:type="character" w:customStyle="1" w:styleId="KoptekstChar">
    <w:name w:val="Koptekst Char"/>
    <w:basedOn w:val="Standaardalinea-lettertype"/>
    <w:link w:val="Koptekst"/>
    <w:rsid w:val="00841CD9"/>
  </w:style>
  <w:style w:type="character" w:customStyle="1" w:styleId="Kop1Char">
    <w:name w:val="Kop 1 Char"/>
    <w:basedOn w:val="Standaardalinea-lettertype"/>
    <w:link w:val="Kop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Kop2Char">
    <w:name w:val="Kop 2 Char"/>
    <w:basedOn w:val="Standaardalinea-lettertype"/>
    <w:link w:val="Kop2"/>
    <w:uiPriority w:val="9"/>
    <w:rsid w:val="00841CD9"/>
    <w:rPr>
      <w:rFonts w:asciiTheme="majorHAnsi" w:eastAsiaTheme="majorEastAsia" w:hAnsiTheme="majorHAnsi" w:cstheme="majorBidi"/>
      <w:b/>
      <w:bCs/>
      <w:color w:val="4472C4" w:themeColor="accent1"/>
      <w:sz w:val="26"/>
      <w:szCs w:val="26"/>
    </w:rPr>
  </w:style>
  <w:style w:type="character" w:customStyle="1" w:styleId="Kop3Char">
    <w:name w:val="Kop 3 Char"/>
    <w:basedOn w:val="Standaardalinea-lettertype"/>
    <w:link w:val="Kop3"/>
    <w:uiPriority w:val="9"/>
    <w:rsid w:val="00841CD9"/>
    <w:rPr>
      <w:rFonts w:asciiTheme="majorHAnsi" w:eastAsiaTheme="majorEastAsia" w:hAnsiTheme="majorHAnsi" w:cstheme="majorBidi"/>
      <w:b/>
      <w:bCs/>
      <w:color w:val="4472C4" w:themeColor="accent1"/>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472C4"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472C4" w:themeColor="accent1"/>
      <w:spacing w:val="15"/>
      <w:sz w:val="24"/>
      <w:szCs w:val="24"/>
    </w:rPr>
  </w:style>
  <w:style w:type="paragraph" w:styleId="Titel">
    <w:name w:val="Title"/>
    <w:basedOn w:val="Standaard"/>
    <w:next w:val="Standaard"/>
    <w:link w:val="TitelChar"/>
    <w:uiPriority w:val="10"/>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adruk">
    <w:name w:val="Emphasis"/>
    <w:basedOn w:val="Standaardalinea-lettertype"/>
    <w:uiPriority w:val="20"/>
    <w:rsid w:val="00D1197D"/>
    <w:rPr>
      <w:i/>
      <w:iCs/>
    </w:r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Voettekst">
    <w:name w:val="footer"/>
    <w:basedOn w:val="Standaard"/>
    <w:link w:val="VoettekstChar"/>
    <w:rsid w:val="00935DD9"/>
    <w:pPr>
      <w:spacing w:before="120" w:after="120" w:line="240" w:lineRule="exact"/>
      <w:ind w:right="-1021"/>
      <w:jc w:val="right"/>
    </w:pPr>
    <w:rPr>
      <w:rFonts w:ascii="Lucida Sans Unicode" w:eastAsia="Times New Roman" w:hAnsi="Lucida Sans Unicode" w:cs="Arial"/>
      <w:iCs/>
      <w:sz w:val="16"/>
      <w:szCs w:val="16"/>
      <w:lang w:val="nl-NL" w:eastAsia="nl-NL"/>
    </w:rPr>
  </w:style>
  <w:style w:type="character" w:customStyle="1" w:styleId="VoettekstChar">
    <w:name w:val="Voettekst Char"/>
    <w:basedOn w:val="Standaardalinea-lettertype"/>
    <w:link w:val="Voettekst"/>
    <w:rsid w:val="00935DD9"/>
    <w:rPr>
      <w:rFonts w:ascii="Lucida Sans Unicode" w:eastAsia="Times New Roman" w:hAnsi="Lucida Sans Unicode" w:cs="Arial"/>
      <w:iCs/>
      <w:sz w:val="16"/>
      <w:szCs w:val="16"/>
      <w:lang w:val="nl-NL" w:eastAsia="nl-NL"/>
    </w:rPr>
  </w:style>
  <w:style w:type="paragraph" w:customStyle="1" w:styleId="OPTitel">
    <w:name w:val="OP_Titel"/>
    <w:next w:val="Standaard"/>
    <w:qFormat/>
    <w:rsid w:val="00935DD9"/>
    <w:pPr>
      <w:spacing w:after="0" w:line="240" w:lineRule="auto"/>
    </w:pPr>
    <w:rPr>
      <w:rFonts w:asciiTheme="majorHAnsi" w:eastAsiaTheme="majorEastAsia" w:hAnsiTheme="majorHAnsi" w:cstheme="majorBidi"/>
      <w:spacing w:val="5"/>
      <w:kern w:val="28"/>
      <w:sz w:val="52"/>
      <w:szCs w:val="52"/>
      <w:lang w:val="nl-NL" w:eastAsia="nl-NL"/>
    </w:rPr>
  </w:style>
  <w:style w:type="paragraph" w:customStyle="1" w:styleId="OPOndertekening">
    <w:name w:val="OP_Ondertekening"/>
    <w:basedOn w:val="Standaard"/>
    <w:qFormat/>
    <w:rsid w:val="00F14D79"/>
    <w:pPr>
      <w:spacing w:before="120" w:after="120" w:line="240" w:lineRule="atLeast"/>
    </w:pPr>
    <w:rPr>
      <w:rFonts w:asciiTheme="majorHAnsi" w:eastAsia="Times New Roman" w:hAnsiTheme="majorHAnsi" w:cs="Arial"/>
      <w:sz w:val="18"/>
      <w:szCs w:val="20"/>
      <w:lang w:val="nl-NL" w:eastAsia="nl-NL"/>
    </w:rPr>
  </w:style>
  <w:style w:type="paragraph" w:customStyle="1" w:styleId="OPAanhef">
    <w:name w:val="OP_Aanhef"/>
    <w:basedOn w:val="Standaard"/>
    <w:qFormat/>
    <w:rsid w:val="00F14D79"/>
    <w:pPr>
      <w:spacing w:after="0" w:line="240" w:lineRule="auto"/>
    </w:pPr>
    <w:rPr>
      <w:rFonts w:ascii="Lucida Sans Unicode" w:eastAsia="Times New Roman" w:hAnsi="Lucida Sans Unicode" w:cs="Arial"/>
      <w:bCs/>
      <w:sz w:val="18"/>
      <w:szCs w:val="26"/>
      <w:lang w:val="nl-NL" w:eastAsia="nl-NL"/>
    </w:rPr>
  </w:style>
  <w:style w:type="paragraph" w:customStyle="1" w:styleId="OPBezwaarschrift">
    <w:name w:val="OP_Bezwaarschrift"/>
    <w:basedOn w:val="Standaard"/>
    <w:next w:val="Standaard"/>
    <w:qFormat/>
    <w:rsid w:val="00935DD9"/>
    <w:pPr>
      <w:spacing w:before="240" w:after="0" w:line="240" w:lineRule="auto"/>
    </w:pPr>
    <w:rPr>
      <w:rFonts w:ascii="Lucida Sans Unicode" w:eastAsia="Times New Roman" w:hAnsi="Lucida Sans Unicode" w:cs="Arial"/>
      <w:b/>
      <w:bCs/>
      <w:lang w:val="nl-NL" w:eastAsia="nl-NL"/>
    </w:rPr>
  </w:style>
  <w:style w:type="paragraph" w:styleId="Lijstalinea">
    <w:name w:val="List Paragraph"/>
    <w:basedOn w:val="Standaard"/>
    <w:uiPriority w:val="99"/>
    <w:rsid w:val="00BB1D9D"/>
    <w:pPr>
      <w:ind w:left="720"/>
      <w:contextualSpacing/>
    </w:pPr>
  </w:style>
  <w:style w:type="character" w:styleId="Onopgelostemelding">
    <w:name w:val="Unresolved Mention"/>
    <w:basedOn w:val="Standaardalinea-lettertype"/>
    <w:uiPriority w:val="99"/>
    <w:rsid w:val="00E773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officielebekendmakingen.n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ersel.nl/bezwaar-make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eersel.nl/contact-en-openingstijd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verheid.nl"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510</Words>
  <Characters>2806</Characters>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2024-11-14T09:24:00Z</dcterms:created>
  <dcterms:modified xsi:type="dcterms:W3CDTF">2025-12-08T10:12:00Z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
    <vt:lpwstr>vfri11</vt:lpwstr>
  </property>
  <property fmtid="{D5CDD505-2E9C-101B-9397-08002B2CF9AE}" pid="3" name="IsKoopTemplate">
    <vt:lpwstr>Waar</vt:lpwstr>
  </property>
  <property fmtid="{D5CDD505-2E9C-101B-9397-08002B2CF9AE}" pid="4" name="Template">
    <vt:lpwstr>DROP Verkeersbesluit gehandicaptenparkeerplaats (algemene en gereserveerde)</vt:lpwstr>
  </property>
  <property fmtid="{D5CDD505-2E9C-101B-9397-08002B2CF9AE}" pid="5" name="TemplateId">
    <vt:lpwstr>85A1F87417A34C91A7BAA4033D134111</vt:lpwstr>
  </property>
  <property fmtid="{D5CDD505-2E9C-101B-9397-08002B2CF9AE}" pid="6" name="Typist">
    <vt:lpwstr>vfri11</vt:lpwstr>
  </property>
  <property fmtid="{D5CDD505-2E9C-101B-9397-08002B2CF9AE}" pid="7" name="CORSA_GUID">
    <vt:lpwstr>fddb0cdd-1268-a2b0-e514-7ab1a0629501</vt:lpwstr>
  </property>
  <property fmtid="{D5CDD505-2E9C-101B-9397-08002B2CF9AE}" pid="8" name="CORSA_OBJECTTYPE">
    <vt:lpwstr>S</vt:lpwstr>
  </property>
  <property fmtid="{D5CDD505-2E9C-101B-9397-08002B2CF9AE}" pid="9" name="CORSA_OBJECTID">
    <vt:lpwstr>25.29789</vt:lpwstr>
  </property>
  <property fmtid="{D5CDD505-2E9C-101B-9397-08002B2CF9AE}" pid="10" name="CORSA_VERSION">
    <vt:lpwstr>4</vt:lpwstr>
  </property>
</Properties>
</file>