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Layout w:type="fixed"/>
        <w:tblCellMar>
          <w:left w:w="0" w:type="dxa"/>
          <w:right w:w="0" w:type="dxa"/>
        </w:tblCellMar>
        <w:tblLook w:val="04A0" w:firstRow="1" w:lastRow="0" w:firstColumn="1" w:lastColumn="0" w:noHBand="0" w:noVBand="1"/>
      </w:tblPr>
      <w:tblGrid>
        <w:gridCol w:w="1913"/>
        <w:gridCol w:w="200"/>
        <w:gridCol w:w="7738"/>
      </w:tblGrid>
      <w:tr w:rsidR="00B740D1" w14:paraId="380F4AD6" w14:textId="77777777" w:rsidTr="003B3B3E">
        <w:trPr>
          <w:cantSplit/>
        </w:trPr>
        <w:tc>
          <w:tcPr>
            <w:tcW w:w="1913" w:type="dxa"/>
            <w:hideMark/>
          </w:tcPr>
          <w:p w14:paraId="01C75E91" w14:textId="77777777" w:rsidR="001572B0" w:rsidRDefault="006308AF">
            <w:pPr>
              <w:rPr>
                <w:noProof/>
                <w:sz w:val="16"/>
              </w:rPr>
            </w:pPr>
            <w:r>
              <w:rPr>
                <w:noProof/>
                <w:sz w:val="16"/>
              </w:rPr>
              <w:t>Onderwerp</w:t>
            </w:r>
          </w:p>
        </w:tc>
        <w:tc>
          <w:tcPr>
            <w:tcW w:w="200" w:type="dxa"/>
            <w:hideMark/>
          </w:tcPr>
          <w:p w14:paraId="58838B02" w14:textId="77777777" w:rsidR="001572B0" w:rsidRDefault="006308AF">
            <w:pPr>
              <w:rPr>
                <w:noProof/>
                <w:sz w:val="16"/>
              </w:rPr>
            </w:pPr>
            <w:r>
              <w:rPr>
                <w:noProof/>
                <w:sz w:val="16"/>
              </w:rPr>
              <w:t>:</w:t>
            </w:r>
          </w:p>
        </w:tc>
        <w:tc>
          <w:tcPr>
            <w:tcW w:w="7738" w:type="dxa"/>
            <w:hideMark/>
          </w:tcPr>
          <w:p w14:paraId="4978BD9F" w14:textId="77777777" w:rsidR="001572B0" w:rsidRDefault="00CC00EA">
            <w:pPr>
              <w:rPr>
                <w:noProof/>
                <w:sz w:val="16"/>
              </w:rPr>
            </w:pPr>
            <w:bookmarkStart w:id="0" w:name="Corsa_r_poststuk_onderwerp"/>
            <w:bookmarkStart w:id="1" w:name="Corsa_r_poststuk_inhoud1"/>
            <w:r>
              <w:rPr>
                <w:noProof/>
                <w:sz w:val="16"/>
              </w:rPr>
              <w:t>Ontwerpv</w:t>
            </w:r>
            <w:r w:rsidR="006308AF">
              <w:rPr>
                <w:noProof/>
                <w:sz w:val="16"/>
              </w:rPr>
              <w:t>erkeersbesluit oplaadplaats elektrische voertuigen op 11 locaties in Landgraaf</w:t>
            </w:r>
            <w:r w:rsidR="00055D70">
              <w:rPr>
                <w:noProof/>
                <w:sz w:val="16"/>
              </w:rPr>
              <w:t xml:space="preserve"> </w:t>
            </w:r>
            <w:bookmarkEnd w:id="0"/>
            <w:bookmarkEnd w:id="1"/>
          </w:p>
        </w:tc>
      </w:tr>
    </w:tbl>
    <w:p w14:paraId="3DB6D7EC" w14:textId="77777777" w:rsidR="001572B0" w:rsidRDefault="001572B0" w:rsidP="001572B0">
      <w:pPr>
        <w:pStyle w:val="Koptekst"/>
        <w:rPr>
          <w:rFonts w:eastAsia="Calibri"/>
          <w:sz w:val="4"/>
          <w:szCs w:val="4"/>
          <w:lang w:eastAsia="en-US"/>
        </w:rPr>
      </w:pPr>
    </w:p>
    <w:p w14:paraId="2A864CF5" w14:textId="77777777" w:rsidR="00084E3F" w:rsidRPr="00084E3F" w:rsidRDefault="006308AF" w:rsidP="00084E3F">
      <w:pPr>
        <w:rPr>
          <w:b/>
        </w:rPr>
      </w:pPr>
      <w:r w:rsidRPr="00084E3F">
        <w:rPr>
          <w:b/>
        </w:rPr>
        <w:t>Inleiding</w:t>
      </w:r>
    </w:p>
    <w:p w14:paraId="7D430CC5" w14:textId="77777777" w:rsidR="00084E3F" w:rsidRDefault="00131FC3" w:rsidP="00084E3F">
      <w:r w:rsidRPr="00BE7B49">
        <w:t>Een belangrijke voorwaarde om het gebruik van elektrische voertuigen te bevorderen, is de aanwezigheid van voldoende openbare oplaadmogelijkheden. Vooral voor eigenaren van elektrische voertuigen, die geen mogelijkheid hebben deze op hun eigen terrein op te laden, is het van belang dat er in de nabijheid van hun woonadres een</w:t>
      </w:r>
      <w:r>
        <w:t xml:space="preserve"> openbare laadpaal aanwezig is. In dat kader worden er in de komende periode op 1</w:t>
      </w:r>
      <w:r w:rsidR="00E076B7">
        <w:t>1</w:t>
      </w:r>
      <w:r>
        <w:t xml:space="preserve"> locaties in Landgraaf openbare laadpalen geplaatst. </w:t>
      </w:r>
      <w:r w:rsidRPr="00BE7B49">
        <w:t xml:space="preserve">Om ervoor te zorgen </w:t>
      </w:r>
      <w:r w:rsidR="00B0139E">
        <w:t xml:space="preserve">dat </w:t>
      </w:r>
      <w:r w:rsidRPr="00BE7B49">
        <w:t xml:space="preserve">deze </w:t>
      </w:r>
      <w:r>
        <w:t xml:space="preserve">laadpaal </w:t>
      </w:r>
      <w:r w:rsidRPr="00BE7B49">
        <w:t xml:space="preserve">ook optimaal gebruikt </w:t>
      </w:r>
      <w:r>
        <w:t>kan</w:t>
      </w:r>
      <w:r w:rsidRPr="00BE7B49">
        <w:t xml:space="preserve"> worden, worden de </w:t>
      </w:r>
      <w:r>
        <w:t xml:space="preserve">twee </w:t>
      </w:r>
      <w:r w:rsidRPr="00BE7B49">
        <w:t xml:space="preserve">bij de laadpaal gelegen parkeerplaatsen specifiek aangeduid </w:t>
      </w:r>
      <w:r>
        <w:t>voor het opladen van</w:t>
      </w:r>
      <w:r w:rsidRPr="00BE7B49">
        <w:t xml:space="preserve"> elektrische voertuigen. Voor het plaatsen van de hiervoor benodigde verkeersborden is een verkeersbesluit vereist.</w:t>
      </w:r>
    </w:p>
    <w:p w14:paraId="104DE37F" w14:textId="77777777" w:rsidR="00084E3F" w:rsidRDefault="00084E3F" w:rsidP="00084E3F"/>
    <w:p w14:paraId="171D316B" w14:textId="77777777" w:rsidR="00084E3F" w:rsidRPr="00084E3F" w:rsidRDefault="006308AF" w:rsidP="00084E3F">
      <w:pPr>
        <w:rPr>
          <w:b/>
        </w:rPr>
      </w:pPr>
      <w:r>
        <w:rPr>
          <w:b/>
        </w:rPr>
        <w:t>Juridisch</w:t>
      </w:r>
      <w:r w:rsidRPr="00084E3F">
        <w:rPr>
          <w:b/>
        </w:rPr>
        <w:t xml:space="preserve"> kader</w:t>
      </w:r>
    </w:p>
    <w:p w14:paraId="55FD84C6" w14:textId="77777777" w:rsidR="001B7CCB" w:rsidRDefault="006308AF" w:rsidP="001B7CCB">
      <w:pPr>
        <w:ind w:left="340" w:hanging="340"/>
      </w:pPr>
      <w:r>
        <w:t>-</w:t>
      </w:r>
      <w:r>
        <w:tab/>
        <w:t>Artikel 15 van de Wegenverkeerswet 1994 bepaalt dat de plaatsing of verwijdering van de bij algemene maatregel van bestuur aangewezen verkeerstekens, en onderborden voor zover daardoor een gebod of verbod ontstaat of wordt gewijzigd, geschiedt krachtens een verkeersbesluit en dat maatregelen op of aan de weg tot wijziging van de weg of tot het aanbrengen of verwijderen van voorzieningen ter regeling van het verkeer geschieden krachtens een verkeersbesluit, indien de maatregelen leiden tot een beperking of uitbreiding van het aantal categorieën weggebruikers dat van een weg of weggedeelte gebruik kan maken.</w:t>
      </w:r>
    </w:p>
    <w:p w14:paraId="79DB94E4" w14:textId="77777777" w:rsidR="001B7CCB" w:rsidRDefault="006308AF" w:rsidP="001B7CCB">
      <w:pPr>
        <w:ind w:left="340" w:hanging="340"/>
      </w:pPr>
      <w:r>
        <w:t>-</w:t>
      </w:r>
      <w:r>
        <w:tab/>
      </w:r>
      <w:r w:rsidR="00DB1EFE">
        <w:t xml:space="preserve">Artikel 12 van het BABW bepaalt dat </w:t>
      </w:r>
      <w:r w:rsidR="00DB1EFE" w:rsidRPr="00DB1EFE">
        <w:t>de plaatsing of verwijdering van</w:t>
      </w:r>
      <w:r w:rsidR="00DB1EFE">
        <w:t xml:space="preserve"> de onder lid a en b van dit artikel opgenomen verkeersborden en verkeerstekens moet geschieden krachtens een verkeersbesluit.</w:t>
      </w:r>
    </w:p>
    <w:p w14:paraId="77EBDD6B" w14:textId="77777777" w:rsidR="00084E3F" w:rsidRDefault="006308AF" w:rsidP="001B7CCB">
      <w:pPr>
        <w:ind w:left="340" w:hanging="340"/>
      </w:pPr>
      <w:r>
        <w:t>-</w:t>
      </w:r>
      <w:r>
        <w:tab/>
        <w:t>Artikel 14 van het BABW bepaalt dat indien onder de genoemde verkeersborden onderborden worden geplaatst als bedoeld in artikel 8 lid 2, of toepassing wordt gegeven aan artikel 8 lid 3, dit in het verkeersbesluit tot uitdrukking moet worden gebracht.</w:t>
      </w:r>
    </w:p>
    <w:p w14:paraId="2E9A55F9" w14:textId="77777777" w:rsidR="00DB1EFE" w:rsidRDefault="006308AF" w:rsidP="001B7CCB">
      <w:pPr>
        <w:ind w:left="340" w:hanging="340"/>
      </w:pPr>
      <w:r>
        <w:t>-</w:t>
      </w:r>
      <w:r>
        <w:tab/>
      </w:r>
      <w:r w:rsidRPr="00DB1EFE">
        <w:t xml:space="preserve">Alle wegen en/of weggedeelten waarop dit besluit betrekking heeft, zijn gelegen binnen en zijn in beheer bij de gemeente Landgraaf. Artikel 23 van het BABW is op dit besluit niet van toepassing. </w:t>
      </w:r>
    </w:p>
    <w:p w14:paraId="71E0EDEC" w14:textId="77777777" w:rsidR="001B7CCB" w:rsidRDefault="001B7CCB" w:rsidP="001B7CCB">
      <w:pPr>
        <w:ind w:left="340" w:hanging="340"/>
      </w:pPr>
    </w:p>
    <w:p w14:paraId="5D1466FA" w14:textId="77777777" w:rsidR="00084E3F" w:rsidRPr="00084E3F" w:rsidRDefault="006308AF" w:rsidP="00084E3F">
      <w:pPr>
        <w:rPr>
          <w:b/>
        </w:rPr>
      </w:pPr>
      <w:r w:rsidRPr="00084E3F">
        <w:rPr>
          <w:b/>
        </w:rPr>
        <w:lastRenderedPageBreak/>
        <w:t>Overwegingen</w:t>
      </w:r>
    </w:p>
    <w:p w14:paraId="72BF628E" w14:textId="77777777" w:rsidR="00131FC3" w:rsidRDefault="00131FC3" w:rsidP="00131FC3">
      <w:pPr>
        <w:rPr>
          <w:spacing w:val="-2"/>
        </w:rPr>
      </w:pPr>
      <w:r>
        <w:rPr>
          <w:spacing w:val="-2"/>
        </w:rPr>
        <w:t xml:space="preserve">De volgende overwegingen liggen ten grondslag aan dit verkeersbesluit: </w:t>
      </w:r>
    </w:p>
    <w:p w14:paraId="3334C458" w14:textId="77777777" w:rsidR="00131FC3" w:rsidRDefault="00131FC3" w:rsidP="00131FC3">
      <w:pPr>
        <w:numPr>
          <w:ilvl w:val="0"/>
          <w:numId w:val="15"/>
        </w:numPr>
        <w:rPr>
          <w:spacing w:val="-2"/>
        </w:rPr>
      </w:pPr>
      <w:r w:rsidRPr="0066000C">
        <w:rPr>
          <w:spacing w:val="-2"/>
        </w:rPr>
        <w:t>Dat de provincie Noord-Brabant en Limburg elektrisch rijden willen bevorderen en samen de NAL regio Zuid vormen;</w:t>
      </w:r>
    </w:p>
    <w:p w14:paraId="0A5D2708" w14:textId="77777777" w:rsidR="00131FC3" w:rsidRDefault="00131FC3" w:rsidP="00131FC3">
      <w:pPr>
        <w:numPr>
          <w:ilvl w:val="0"/>
          <w:numId w:val="15"/>
        </w:numPr>
        <w:rPr>
          <w:spacing w:val="-2"/>
        </w:rPr>
      </w:pPr>
      <w:r w:rsidRPr="0066000C">
        <w:rPr>
          <w:spacing w:val="-2"/>
        </w:rPr>
        <w:t xml:space="preserve">Dat de provincies Noord-Brabant en Limburg namens de gemeente Landgraaf een contract met </w:t>
      </w:r>
      <w:proofErr w:type="spellStart"/>
      <w:r w:rsidRPr="0066000C">
        <w:rPr>
          <w:spacing w:val="-2"/>
        </w:rPr>
        <w:t>Vattenfall</w:t>
      </w:r>
      <w:proofErr w:type="spellEnd"/>
      <w:r w:rsidRPr="0066000C">
        <w:rPr>
          <w:spacing w:val="-2"/>
        </w:rPr>
        <w:t xml:space="preserve"> hebben afgesloten voor “Plaatsing en exploitatie van slimme laadinfrastructuur</w:t>
      </w:r>
      <w:r>
        <w:rPr>
          <w:spacing w:val="-2"/>
        </w:rPr>
        <w:t>”</w:t>
      </w:r>
      <w:r w:rsidRPr="0066000C">
        <w:rPr>
          <w:spacing w:val="-2"/>
        </w:rPr>
        <w:t>;</w:t>
      </w:r>
    </w:p>
    <w:p w14:paraId="32AF2730" w14:textId="77777777" w:rsidR="00131FC3" w:rsidRDefault="00131FC3" w:rsidP="00131FC3">
      <w:pPr>
        <w:numPr>
          <w:ilvl w:val="0"/>
          <w:numId w:val="15"/>
        </w:numPr>
        <w:rPr>
          <w:spacing w:val="-2"/>
        </w:rPr>
      </w:pPr>
      <w:r w:rsidRPr="0066000C">
        <w:rPr>
          <w:spacing w:val="-2"/>
        </w:rPr>
        <w:t xml:space="preserve">Dat de gemeente </w:t>
      </w:r>
      <w:r>
        <w:rPr>
          <w:spacing w:val="-2"/>
        </w:rPr>
        <w:t xml:space="preserve">Landgraaf </w:t>
      </w:r>
      <w:r w:rsidRPr="0066000C">
        <w:rPr>
          <w:spacing w:val="-2"/>
        </w:rPr>
        <w:t xml:space="preserve">via de </w:t>
      </w:r>
      <w:r>
        <w:rPr>
          <w:spacing w:val="-2"/>
        </w:rPr>
        <w:t>P</w:t>
      </w:r>
      <w:r w:rsidRPr="0066000C">
        <w:rPr>
          <w:spacing w:val="-2"/>
        </w:rPr>
        <w:t xml:space="preserve">rovincie </w:t>
      </w:r>
      <w:r>
        <w:rPr>
          <w:spacing w:val="-2"/>
        </w:rPr>
        <w:t xml:space="preserve">Limburg </w:t>
      </w:r>
      <w:r w:rsidRPr="0066000C">
        <w:rPr>
          <w:spacing w:val="-2"/>
        </w:rPr>
        <w:t xml:space="preserve">een concessieovereenkomst is aangegaan met </w:t>
      </w:r>
      <w:proofErr w:type="spellStart"/>
      <w:r w:rsidRPr="0066000C">
        <w:rPr>
          <w:spacing w:val="-2"/>
        </w:rPr>
        <w:t>Vattenfall</w:t>
      </w:r>
      <w:proofErr w:type="spellEnd"/>
      <w:r w:rsidRPr="0066000C">
        <w:rPr>
          <w:spacing w:val="-2"/>
        </w:rPr>
        <w:t xml:space="preserve"> voor het verlenen van openbare laaddiensten;</w:t>
      </w:r>
    </w:p>
    <w:p w14:paraId="047F28A5" w14:textId="77777777" w:rsidR="00131FC3" w:rsidRDefault="00131FC3" w:rsidP="00131FC3">
      <w:pPr>
        <w:numPr>
          <w:ilvl w:val="0"/>
          <w:numId w:val="15"/>
        </w:numPr>
        <w:rPr>
          <w:spacing w:val="-2"/>
        </w:rPr>
      </w:pPr>
      <w:r w:rsidRPr="0066000C">
        <w:rPr>
          <w:spacing w:val="-2"/>
        </w:rPr>
        <w:t>Dat de provincies Noord-Brabant en Limburg met dit contract namens de deelnemende gemeenten invulling geven aan de doelstellingen en vereisten zoals opgenomen in de Nationaal Agenda Laadinfrastructuur (NAL);</w:t>
      </w:r>
    </w:p>
    <w:p w14:paraId="1D46EB01" w14:textId="77777777" w:rsidR="00131FC3" w:rsidRDefault="00131FC3" w:rsidP="00131FC3">
      <w:pPr>
        <w:numPr>
          <w:ilvl w:val="0"/>
          <w:numId w:val="15"/>
        </w:numPr>
        <w:rPr>
          <w:spacing w:val="-2"/>
        </w:rPr>
      </w:pPr>
      <w:r w:rsidRPr="0066000C">
        <w:rPr>
          <w:spacing w:val="-2"/>
        </w:rPr>
        <w:t xml:space="preserve">Dat een </w:t>
      </w:r>
      <w:r>
        <w:rPr>
          <w:spacing w:val="-2"/>
        </w:rPr>
        <w:t>plankaart is opgesteld waarin 14</w:t>
      </w:r>
      <w:r w:rsidRPr="0066000C">
        <w:rPr>
          <w:spacing w:val="-2"/>
        </w:rPr>
        <w:t xml:space="preserve"> locaties zijn bepaald waar op basis van de geprognotiseerde behoefte een laadpaal kan worden geplaatst; </w:t>
      </w:r>
    </w:p>
    <w:p w14:paraId="44B24D85" w14:textId="77777777" w:rsidR="00131FC3" w:rsidRDefault="00131FC3" w:rsidP="00131FC3">
      <w:pPr>
        <w:numPr>
          <w:ilvl w:val="0"/>
          <w:numId w:val="15"/>
        </w:numPr>
        <w:rPr>
          <w:spacing w:val="-2"/>
        </w:rPr>
      </w:pPr>
      <w:r w:rsidRPr="00E775E8">
        <w:rPr>
          <w:spacing w:val="-2"/>
        </w:rPr>
        <w:t>Dat de laadlocaties zijn bepaald aan de hand van toekomstprognoses per wijk tot 202</w:t>
      </w:r>
      <w:r>
        <w:rPr>
          <w:spacing w:val="-2"/>
        </w:rPr>
        <w:t>8</w:t>
      </w:r>
      <w:r w:rsidRPr="00E775E8">
        <w:rPr>
          <w:spacing w:val="-2"/>
        </w:rPr>
        <w:t>, de plaatsingscriteria zoals afgestemd met de provincies en deelnemende gemeenten en lokale kennis vanuit gemeente Landgraaf;</w:t>
      </w:r>
    </w:p>
    <w:p w14:paraId="0754BE16" w14:textId="77777777" w:rsidR="00131FC3" w:rsidRDefault="00131FC3" w:rsidP="00131FC3">
      <w:pPr>
        <w:numPr>
          <w:ilvl w:val="0"/>
          <w:numId w:val="15"/>
        </w:numPr>
        <w:rPr>
          <w:spacing w:val="-2"/>
        </w:rPr>
      </w:pPr>
      <w:r w:rsidRPr="00E775E8">
        <w:rPr>
          <w:spacing w:val="-2"/>
        </w:rPr>
        <w:t>Dat de onderstaande verkeersmaatregelen, als bedoeld in artikel 2 WVW 1994, kan leiden tot het beperken van door het verkeer veroorzaakte overlast, hinder of nadelige gevolgen voor het milieu, zoals bedoeld in de Wet Milieubeheer;</w:t>
      </w:r>
    </w:p>
    <w:p w14:paraId="590D1281" w14:textId="77777777" w:rsidR="00131FC3" w:rsidRDefault="00131FC3" w:rsidP="00131FC3">
      <w:pPr>
        <w:numPr>
          <w:ilvl w:val="0"/>
          <w:numId w:val="15"/>
        </w:numPr>
        <w:rPr>
          <w:spacing w:val="-2"/>
        </w:rPr>
      </w:pPr>
      <w:r w:rsidRPr="00E775E8">
        <w:rPr>
          <w:spacing w:val="-2"/>
        </w:rPr>
        <w:t>Dat het de eigenaar of houder van een elektrische auto is toegestaan deze auto te parkeren op een door het college gereserveerde parkeerkeerplaats voor het opladen van een elektrische auto, indien de auto wordt aangesloten aan het oplaadpunt bij de parkeerplaats;</w:t>
      </w:r>
    </w:p>
    <w:p w14:paraId="658BC7C3" w14:textId="77777777" w:rsidR="00131FC3" w:rsidRDefault="00131FC3" w:rsidP="00131FC3">
      <w:pPr>
        <w:numPr>
          <w:ilvl w:val="0"/>
          <w:numId w:val="15"/>
        </w:numPr>
        <w:rPr>
          <w:spacing w:val="-2"/>
        </w:rPr>
      </w:pPr>
      <w:r>
        <w:rPr>
          <w:spacing w:val="-2"/>
        </w:rPr>
        <w:t>D</w:t>
      </w:r>
      <w:r w:rsidRPr="00E775E8">
        <w:rPr>
          <w:spacing w:val="-2"/>
        </w:rPr>
        <w:t>at de gemeente de bevoegdheid heeft om parkeerplaatsen te reserveren voor uitsluitend het opladen van elektrische voertuigen, door middel van een verk</w:t>
      </w:r>
      <w:r>
        <w:rPr>
          <w:spacing w:val="-2"/>
        </w:rPr>
        <w:t>eersbesluit;</w:t>
      </w:r>
    </w:p>
    <w:p w14:paraId="3E7B6912" w14:textId="77777777" w:rsidR="00131FC3" w:rsidRDefault="00131FC3" w:rsidP="00131FC3">
      <w:pPr>
        <w:numPr>
          <w:ilvl w:val="0"/>
          <w:numId w:val="15"/>
        </w:numPr>
        <w:rPr>
          <w:b/>
        </w:rPr>
      </w:pPr>
      <w:r w:rsidRPr="00E775E8">
        <w:rPr>
          <w:spacing w:val="-2"/>
        </w:rPr>
        <w:t xml:space="preserve">Dat de laadpaal gelijktijdig twee elektrische auto’s kan opladen en er daarom bij iedere laadpaal twee parkeerplaatsen gereserveerd dienen te worden als parkeerplaats uitsluitend bedoeld voor het opladen van elektrische auto’s. </w:t>
      </w:r>
      <w:r>
        <w:rPr>
          <w:spacing w:val="-2"/>
        </w:rPr>
        <w:t>E</w:t>
      </w:r>
      <w:r w:rsidRPr="00E775E8">
        <w:rPr>
          <w:spacing w:val="-2"/>
        </w:rPr>
        <w:t>r</w:t>
      </w:r>
      <w:r>
        <w:rPr>
          <w:spacing w:val="-2"/>
        </w:rPr>
        <w:t xml:space="preserve"> kan overwogen worden tot inrichting van </w:t>
      </w:r>
      <w:r w:rsidRPr="00E775E8">
        <w:rPr>
          <w:spacing w:val="-2"/>
        </w:rPr>
        <w:t>één parkeerplek en bij veel</w:t>
      </w:r>
      <w:r>
        <w:rPr>
          <w:spacing w:val="-2"/>
        </w:rPr>
        <w:t xml:space="preserve"> </w:t>
      </w:r>
      <w:r w:rsidRPr="00E775E8">
        <w:rPr>
          <w:spacing w:val="-2"/>
        </w:rPr>
        <w:t>gebruik wordt de tweede parkeerplek ook ingericht voor het opladen van elektrische auto’s;</w:t>
      </w:r>
    </w:p>
    <w:p w14:paraId="1F7A9A3A" w14:textId="77777777" w:rsidR="00131FC3" w:rsidRPr="00D378C5" w:rsidRDefault="00131FC3" w:rsidP="00131FC3">
      <w:pPr>
        <w:numPr>
          <w:ilvl w:val="0"/>
          <w:numId w:val="15"/>
        </w:numPr>
        <w:rPr>
          <w:b/>
        </w:rPr>
      </w:pPr>
      <w:r w:rsidRPr="00D378C5">
        <w:rPr>
          <w:spacing w:val="-2"/>
        </w:rPr>
        <w:t>Dat door het tegelijk nemen van een verzamelverkeersbesluit voor alle locaties van de plankaart, de doorlooptijd van het aanvraag- en realisatieproces van de laadinfrastructuur wordt verkort.</w:t>
      </w:r>
    </w:p>
    <w:p w14:paraId="3D7B6FDF" w14:textId="77777777" w:rsidR="00084E3F" w:rsidRDefault="00084E3F" w:rsidP="00084E3F">
      <w:pPr>
        <w:rPr>
          <w:spacing w:val="-2"/>
        </w:rPr>
      </w:pPr>
    </w:p>
    <w:p w14:paraId="437F9ED2" w14:textId="77777777" w:rsidR="00084E3F" w:rsidRPr="00084E3F" w:rsidRDefault="006308AF" w:rsidP="00084E3F">
      <w:pPr>
        <w:rPr>
          <w:b/>
        </w:rPr>
      </w:pPr>
      <w:r w:rsidRPr="00084E3F">
        <w:rPr>
          <w:b/>
        </w:rPr>
        <w:t>Belangenafweging artikel 2 WVW</w:t>
      </w:r>
    </w:p>
    <w:p w14:paraId="11FCABD8" w14:textId="77777777" w:rsidR="00CC00EA" w:rsidRDefault="00CC00EA" w:rsidP="00CC00EA">
      <w:pPr>
        <w:rPr>
          <w:b/>
          <w:i/>
          <w:spacing w:val="-2"/>
        </w:rPr>
      </w:pPr>
      <w:r>
        <w:rPr>
          <w:spacing w:val="-2"/>
        </w:rPr>
        <w:t>Van de in artikel 2, eerste en tweede lid, van de Wegenverkeerswet 1994 genoemde belangen, liggen de volgende belangen ten grondslag aan dit besluit:</w:t>
      </w:r>
    </w:p>
    <w:p w14:paraId="255930DF" w14:textId="77777777" w:rsidR="00CC00EA" w:rsidRPr="00084E3F" w:rsidRDefault="00CC00EA" w:rsidP="00CC00EA">
      <w:pPr>
        <w:numPr>
          <w:ilvl w:val="0"/>
          <w:numId w:val="13"/>
        </w:numPr>
        <w:rPr>
          <w:snapToGrid w:val="0"/>
        </w:rPr>
      </w:pPr>
      <w:r w:rsidRPr="00084E3F">
        <w:rPr>
          <w:snapToGrid w:val="0"/>
        </w:rPr>
        <w:t>het verzekeren van de veiligheid op de weg;</w:t>
      </w:r>
    </w:p>
    <w:p w14:paraId="69B4A5B7" w14:textId="77777777" w:rsidR="00CC00EA" w:rsidRPr="00084E3F" w:rsidRDefault="00CC00EA" w:rsidP="00CC00EA">
      <w:pPr>
        <w:numPr>
          <w:ilvl w:val="0"/>
          <w:numId w:val="13"/>
        </w:numPr>
        <w:rPr>
          <w:snapToGrid w:val="0"/>
        </w:rPr>
      </w:pPr>
      <w:r w:rsidRPr="00084E3F">
        <w:rPr>
          <w:snapToGrid w:val="0"/>
        </w:rPr>
        <w:t>het beschermen van weggebruikers en passagiers;</w:t>
      </w:r>
    </w:p>
    <w:p w14:paraId="52463AFD" w14:textId="77777777" w:rsidR="00CC00EA" w:rsidRPr="00084E3F" w:rsidRDefault="00CC00EA" w:rsidP="00CC00EA">
      <w:pPr>
        <w:numPr>
          <w:ilvl w:val="0"/>
          <w:numId w:val="13"/>
        </w:numPr>
        <w:rPr>
          <w:snapToGrid w:val="0"/>
        </w:rPr>
      </w:pPr>
      <w:r w:rsidRPr="00084E3F">
        <w:rPr>
          <w:snapToGrid w:val="0"/>
        </w:rPr>
        <w:lastRenderedPageBreak/>
        <w:t xml:space="preserve">het voorkomen of beperken van door het verkeer veroorzaakte overlast, hinder of schade alsmede de gevolgen voor het milieu, bedoeld in de Wet Milieubeheer; </w:t>
      </w:r>
    </w:p>
    <w:p w14:paraId="6B51F01F" w14:textId="77777777" w:rsidR="00CC00EA" w:rsidRDefault="00CC00EA" w:rsidP="00CC00EA">
      <w:pPr>
        <w:numPr>
          <w:ilvl w:val="0"/>
          <w:numId w:val="13"/>
        </w:numPr>
        <w:rPr>
          <w:snapToGrid w:val="0"/>
        </w:rPr>
      </w:pPr>
      <w:r w:rsidRPr="00084E3F">
        <w:rPr>
          <w:snapToGrid w:val="0"/>
        </w:rPr>
        <w:t>het voorkomen of beperken van door het verkeer veroorzaakte aantasting van het karakter of van de functie van objecten of gebieden.</w:t>
      </w:r>
    </w:p>
    <w:p w14:paraId="4175CAE6" w14:textId="77777777" w:rsidR="00CC00EA" w:rsidRDefault="00CC00EA" w:rsidP="00CC00EA">
      <w:pPr>
        <w:tabs>
          <w:tab w:val="clear" w:pos="340"/>
        </w:tabs>
        <w:rPr>
          <w:snapToGrid w:val="0"/>
        </w:rPr>
      </w:pPr>
    </w:p>
    <w:p w14:paraId="5EF5BA49" w14:textId="77777777" w:rsidR="00CC00EA" w:rsidRDefault="00CC00EA" w:rsidP="00CC00EA">
      <w:pPr>
        <w:tabs>
          <w:tab w:val="clear" w:pos="340"/>
        </w:tabs>
        <w:rPr>
          <w:snapToGrid w:val="0"/>
        </w:rPr>
      </w:pPr>
      <w:r w:rsidRPr="00640D3E">
        <w:rPr>
          <w:snapToGrid w:val="0"/>
        </w:rPr>
        <w:t>Door de betreffende parkeerplaats aan te duiden als parkeerplaats die als specifiek doel heeft het opladen van elektrische voertuigen, kunnen andere voertuigen daar niet parkeren. Dit nadeel weegt niet op tegen de voordelen op het gebied van het milieu (geconcretiseerd door de afspraken in het kader van de NAL).</w:t>
      </w:r>
    </w:p>
    <w:p w14:paraId="13F86F78" w14:textId="77777777" w:rsidR="00084E3F" w:rsidRDefault="00084E3F" w:rsidP="00084E3F"/>
    <w:p w14:paraId="3CD9061E" w14:textId="77777777" w:rsidR="00084E3F" w:rsidRPr="00084E3F" w:rsidRDefault="006308AF" w:rsidP="00084E3F">
      <w:pPr>
        <w:rPr>
          <w:b/>
        </w:rPr>
      </w:pPr>
      <w:r w:rsidRPr="00084E3F">
        <w:rPr>
          <w:b/>
        </w:rPr>
        <w:t>Advisering</w:t>
      </w:r>
    </w:p>
    <w:p w14:paraId="6CCC773A" w14:textId="77777777" w:rsidR="00F17ACA" w:rsidRDefault="006308AF" w:rsidP="00F17ACA">
      <w:pPr>
        <w:tabs>
          <w:tab w:val="clear" w:pos="340"/>
        </w:tabs>
      </w:pPr>
      <w:r>
        <w:t xml:space="preserve">Overeenkomstig artikel 24 van het BABW is met de politie –via het aanspreekpunt Verkeer van </w:t>
      </w:r>
      <w:r w:rsidR="0004696A">
        <w:t>het</w:t>
      </w:r>
      <w:r>
        <w:t xml:space="preserve"> Basisteam Brunssum-Landgraaf- ter zake overleg gepleegd en is met betrekking tot het onderhavige besluit op </w:t>
      </w:r>
      <w:r w:rsidR="00B0139E">
        <w:t>19 november 2025</w:t>
      </w:r>
      <w:r>
        <w:t xml:space="preserve"> instemmend geadviseerd.  </w:t>
      </w:r>
    </w:p>
    <w:p w14:paraId="7B06CD19" w14:textId="77777777" w:rsidR="00F17ACA" w:rsidRDefault="00F17ACA" w:rsidP="00084E3F">
      <w:pPr>
        <w:tabs>
          <w:tab w:val="clear" w:pos="340"/>
        </w:tabs>
      </w:pPr>
    </w:p>
    <w:p w14:paraId="4EF740FA" w14:textId="77777777" w:rsidR="00084E3F" w:rsidRDefault="00084E3F" w:rsidP="00084E3F"/>
    <w:p w14:paraId="7E848B43" w14:textId="77777777" w:rsidR="00084E3F" w:rsidRDefault="006308AF" w:rsidP="00084E3F">
      <w:pPr>
        <w:jc w:val="center"/>
        <w:rPr>
          <w:b/>
        </w:rPr>
      </w:pPr>
      <w:r>
        <w:rPr>
          <w:b/>
        </w:rPr>
        <w:t>b e s l u i t e n :</w:t>
      </w:r>
    </w:p>
    <w:p w14:paraId="3DDF7E61" w14:textId="77777777" w:rsidR="001B7CCB" w:rsidRDefault="001B7CCB" w:rsidP="00084E3F">
      <w:pPr>
        <w:jc w:val="center"/>
        <w:rPr>
          <w:b/>
        </w:rPr>
      </w:pPr>
    </w:p>
    <w:p w14:paraId="42001E96" w14:textId="77777777" w:rsidR="00CC00EA" w:rsidRPr="00CC00EA" w:rsidRDefault="00CC00EA" w:rsidP="00CC00EA">
      <w:pPr>
        <w:pStyle w:val="Lijstalinea"/>
        <w:numPr>
          <w:ilvl w:val="0"/>
          <w:numId w:val="14"/>
        </w:numPr>
        <w:ind w:left="360"/>
        <w:rPr>
          <w:rFonts w:ascii="Lucida Sans Unicode" w:hAnsi="Lucida Sans Unicode" w:cs="Lucida Sans Unicode"/>
          <w:sz w:val="20"/>
          <w:szCs w:val="20"/>
          <w:lang w:eastAsia="nl-NL"/>
        </w:rPr>
      </w:pPr>
      <w:r>
        <w:rPr>
          <w:rFonts w:ascii="Lucida Sans Unicode" w:hAnsi="Lucida Sans Unicode" w:cs="Lucida Sans Unicode"/>
          <w:sz w:val="20"/>
          <w:szCs w:val="20"/>
          <w:lang w:eastAsia="nl-NL"/>
        </w:rPr>
        <w:t>door het plaatsen van bord E8c, zoals bedoeld in Bijlage 1 van het RVV 1990, op de volgende 10 locaties in Landgraaf aan te wijzen als parkeerplaatsen die uitsluitend bedoeld zijn voor het opladen van elektrische voertuigen</w:t>
      </w:r>
      <w:r>
        <w:rPr>
          <w:rFonts w:cs="Lucida Sans Unicode"/>
        </w:rPr>
        <w:t>:</w:t>
      </w:r>
    </w:p>
    <w:p w14:paraId="19A2480C" w14:textId="77777777" w:rsidR="00CC00EA" w:rsidRDefault="00CC00EA" w:rsidP="00CC00EA">
      <w:pPr>
        <w:numPr>
          <w:ilvl w:val="0"/>
          <w:numId w:val="16"/>
        </w:numPr>
        <w:rPr>
          <w:rFonts w:cs="Lucida Sans Unicode"/>
        </w:rPr>
      </w:pPr>
      <w:proofErr w:type="spellStart"/>
      <w:r>
        <w:rPr>
          <w:rFonts w:cs="Lucida Sans Unicode"/>
        </w:rPr>
        <w:t>Pungel</w:t>
      </w:r>
      <w:proofErr w:type="spellEnd"/>
      <w:r>
        <w:rPr>
          <w:rFonts w:cs="Lucida Sans Unicode"/>
        </w:rPr>
        <w:t xml:space="preserve"> </w:t>
      </w:r>
      <w:r w:rsidR="00E27565">
        <w:rPr>
          <w:rFonts w:cs="Lucida Sans Unicode"/>
        </w:rPr>
        <w:t>29</w:t>
      </w:r>
    </w:p>
    <w:p w14:paraId="01B2A8E3" w14:textId="77777777" w:rsidR="00CC00EA" w:rsidRDefault="00CC00EA" w:rsidP="00CC00EA">
      <w:pPr>
        <w:numPr>
          <w:ilvl w:val="0"/>
          <w:numId w:val="16"/>
        </w:numPr>
        <w:rPr>
          <w:rFonts w:cs="Lucida Sans Unicode"/>
        </w:rPr>
      </w:pPr>
      <w:proofErr w:type="spellStart"/>
      <w:r>
        <w:rPr>
          <w:rFonts w:cs="Lucida Sans Unicode"/>
        </w:rPr>
        <w:t>Amperestraat</w:t>
      </w:r>
      <w:proofErr w:type="spellEnd"/>
      <w:r>
        <w:rPr>
          <w:rFonts w:cs="Lucida Sans Unicode"/>
        </w:rPr>
        <w:t xml:space="preserve"> 12</w:t>
      </w:r>
    </w:p>
    <w:p w14:paraId="3E05CC9B" w14:textId="77777777" w:rsidR="00CC00EA" w:rsidRDefault="00CC00EA" w:rsidP="00CC00EA">
      <w:pPr>
        <w:numPr>
          <w:ilvl w:val="0"/>
          <w:numId w:val="16"/>
        </w:numPr>
        <w:rPr>
          <w:rFonts w:cs="Lucida Sans Unicode"/>
        </w:rPr>
      </w:pPr>
      <w:proofErr w:type="spellStart"/>
      <w:r>
        <w:rPr>
          <w:rFonts w:cs="Lucida Sans Unicode"/>
        </w:rPr>
        <w:t>Cortenbachstraat</w:t>
      </w:r>
      <w:proofErr w:type="spellEnd"/>
      <w:r>
        <w:rPr>
          <w:rFonts w:cs="Lucida Sans Unicode"/>
        </w:rPr>
        <w:t xml:space="preserve"> 45</w:t>
      </w:r>
    </w:p>
    <w:p w14:paraId="7F871C5E" w14:textId="77777777" w:rsidR="00CC00EA" w:rsidRDefault="00CC00EA" w:rsidP="00CC00EA">
      <w:pPr>
        <w:numPr>
          <w:ilvl w:val="0"/>
          <w:numId w:val="16"/>
        </w:numPr>
        <w:rPr>
          <w:rFonts w:cs="Lucida Sans Unicode"/>
        </w:rPr>
      </w:pPr>
      <w:r>
        <w:rPr>
          <w:rFonts w:cs="Lucida Sans Unicode"/>
        </w:rPr>
        <w:t>Pucciniplein 1b</w:t>
      </w:r>
    </w:p>
    <w:p w14:paraId="7D582C9E" w14:textId="77777777" w:rsidR="00CC00EA" w:rsidRDefault="00CC00EA" w:rsidP="00CC00EA">
      <w:pPr>
        <w:numPr>
          <w:ilvl w:val="0"/>
          <w:numId w:val="16"/>
        </w:numPr>
        <w:rPr>
          <w:rFonts w:cs="Lucida Sans Unicode"/>
        </w:rPr>
      </w:pPr>
      <w:proofErr w:type="spellStart"/>
      <w:r>
        <w:rPr>
          <w:rFonts w:cs="Lucida Sans Unicode"/>
        </w:rPr>
        <w:t>Voortstraat</w:t>
      </w:r>
      <w:proofErr w:type="spellEnd"/>
      <w:r>
        <w:rPr>
          <w:rFonts w:cs="Lucida Sans Unicode"/>
        </w:rPr>
        <w:t xml:space="preserve"> 3</w:t>
      </w:r>
    </w:p>
    <w:p w14:paraId="3AB4ADF2" w14:textId="77777777" w:rsidR="00CC00EA" w:rsidRDefault="00CC00EA" w:rsidP="00CC00EA">
      <w:pPr>
        <w:numPr>
          <w:ilvl w:val="0"/>
          <w:numId w:val="16"/>
        </w:numPr>
        <w:rPr>
          <w:rFonts w:cs="Lucida Sans Unicode"/>
        </w:rPr>
      </w:pPr>
      <w:r>
        <w:rPr>
          <w:rFonts w:cs="Lucida Sans Unicode"/>
        </w:rPr>
        <w:t>Gravenweg 135</w:t>
      </w:r>
    </w:p>
    <w:p w14:paraId="40820331" w14:textId="77777777" w:rsidR="00CC00EA" w:rsidRDefault="00CC00EA" w:rsidP="00CC00EA">
      <w:pPr>
        <w:numPr>
          <w:ilvl w:val="0"/>
          <w:numId w:val="16"/>
        </w:numPr>
        <w:rPr>
          <w:rFonts w:cs="Lucida Sans Unicode"/>
        </w:rPr>
      </w:pPr>
      <w:r>
        <w:rPr>
          <w:rFonts w:cs="Lucida Sans Unicode"/>
        </w:rPr>
        <w:t>Hovenstraat 122</w:t>
      </w:r>
    </w:p>
    <w:p w14:paraId="56C14651" w14:textId="77777777" w:rsidR="00CC00EA" w:rsidRDefault="00CC00EA" w:rsidP="00CC00EA">
      <w:pPr>
        <w:numPr>
          <w:ilvl w:val="0"/>
          <w:numId w:val="16"/>
        </w:numPr>
        <w:rPr>
          <w:rFonts w:cs="Lucida Sans Unicode"/>
        </w:rPr>
      </w:pPr>
      <w:r>
        <w:rPr>
          <w:rFonts w:cs="Lucida Sans Unicode"/>
        </w:rPr>
        <w:t>Heereveldje 75</w:t>
      </w:r>
    </w:p>
    <w:p w14:paraId="4FB37142" w14:textId="77777777" w:rsidR="00CC00EA" w:rsidRDefault="00CC00EA" w:rsidP="00CC00EA">
      <w:pPr>
        <w:numPr>
          <w:ilvl w:val="0"/>
          <w:numId w:val="16"/>
        </w:numPr>
        <w:rPr>
          <w:rFonts w:cs="Lucida Sans Unicode"/>
        </w:rPr>
      </w:pPr>
      <w:r>
        <w:rPr>
          <w:rFonts w:cs="Lucida Sans Unicode"/>
        </w:rPr>
        <w:t>Pastoor Scheepersstraat 88</w:t>
      </w:r>
    </w:p>
    <w:p w14:paraId="320CD708" w14:textId="77777777" w:rsidR="00CC00EA" w:rsidRDefault="00BA2D1E" w:rsidP="00CC00EA">
      <w:pPr>
        <w:numPr>
          <w:ilvl w:val="0"/>
          <w:numId w:val="16"/>
        </w:numPr>
        <w:rPr>
          <w:rFonts w:cs="Lucida Sans Unicode"/>
        </w:rPr>
      </w:pPr>
      <w:r>
        <w:rPr>
          <w:rFonts w:cs="Lucida Sans Unicode"/>
        </w:rPr>
        <w:t xml:space="preserve">Europaweg-zuid ter hoogte van </w:t>
      </w:r>
      <w:r w:rsidR="00CC00EA">
        <w:rPr>
          <w:rFonts w:cs="Lucida Sans Unicode"/>
        </w:rPr>
        <w:t>Kapelweg 47</w:t>
      </w:r>
    </w:p>
    <w:p w14:paraId="31A21085" w14:textId="77777777" w:rsidR="00CC00EA" w:rsidRDefault="00CC00EA" w:rsidP="00CC00EA">
      <w:pPr>
        <w:numPr>
          <w:ilvl w:val="0"/>
          <w:numId w:val="16"/>
        </w:numPr>
        <w:rPr>
          <w:rFonts w:cs="Lucida Sans Unicode"/>
        </w:rPr>
      </w:pPr>
      <w:proofErr w:type="spellStart"/>
      <w:r>
        <w:rPr>
          <w:rFonts w:cs="Lucida Sans Unicode"/>
        </w:rPr>
        <w:t>Kapelweien</w:t>
      </w:r>
      <w:proofErr w:type="spellEnd"/>
      <w:r>
        <w:rPr>
          <w:rFonts w:cs="Lucida Sans Unicode"/>
        </w:rPr>
        <w:t xml:space="preserve"> 49</w:t>
      </w:r>
    </w:p>
    <w:p w14:paraId="31608427" w14:textId="77777777" w:rsidR="00CC00EA" w:rsidRPr="001E472F" w:rsidRDefault="00CC00EA" w:rsidP="00CC00EA">
      <w:pPr>
        <w:pStyle w:val="Lijstalinea"/>
        <w:ind w:left="360"/>
        <w:rPr>
          <w:rFonts w:ascii="Lucida Sans Unicode" w:hAnsi="Lucida Sans Unicode" w:cs="Lucida Sans Unicode"/>
          <w:sz w:val="20"/>
          <w:szCs w:val="20"/>
          <w:lang w:eastAsia="nl-NL"/>
        </w:rPr>
      </w:pPr>
    </w:p>
    <w:p w14:paraId="5EBA8ABB" w14:textId="77777777" w:rsidR="00084E3F" w:rsidRPr="00084E3F" w:rsidRDefault="00084E3F" w:rsidP="00DB1EFE">
      <w:pPr>
        <w:tabs>
          <w:tab w:val="clear" w:pos="340"/>
          <w:tab w:val="clear" w:pos="680"/>
          <w:tab w:val="clear" w:pos="1021"/>
          <w:tab w:val="clear" w:pos="1361"/>
          <w:tab w:val="clear" w:pos="1701"/>
        </w:tabs>
        <w:rPr>
          <w:spacing w:val="-3"/>
        </w:rPr>
      </w:pPr>
    </w:p>
    <w:p w14:paraId="35691B79" w14:textId="77777777" w:rsidR="00611DB6" w:rsidRPr="001B7CCB" w:rsidRDefault="00611DB6" w:rsidP="00611DB6">
      <w:pPr>
        <w:pStyle w:val="Lijstalinea"/>
        <w:numPr>
          <w:ilvl w:val="0"/>
          <w:numId w:val="14"/>
        </w:numPr>
        <w:ind w:left="360"/>
        <w:rPr>
          <w:rFonts w:ascii="Lucida Sans Unicode" w:hAnsi="Lucida Sans Unicode" w:cs="Lucida Sans Unicode"/>
          <w:sz w:val="20"/>
          <w:szCs w:val="20"/>
          <w:lang w:eastAsia="nl-NL"/>
        </w:rPr>
      </w:pPr>
      <w:r>
        <w:rPr>
          <w:rFonts w:ascii="Lucida Sans Unicode" w:hAnsi="Lucida Sans Unicode" w:cs="Lucida Sans Unicode"/>
          <w:sz w:val="20"/>
          <w:szCs w:val="20"/>
          <w:lang w:eastAsia="nl-NL"/>
        </w:rPr>
        <w:t>door middel van het plaatsen van onderbord OB504 onder bord E08c, om 2 gereserveerde parkeervakken aan te duiden voor het uitsluitend laden van elektrische voertuigen;</w:t>
      </w:r>
    </w:p>
    <w:p w14:paraId="1C4FCE3F" w14:textId="77777777" w:rsidR="00611DB6" w:rsidRPr="00084E3F" w:rsidRDefault="00611DB6" w:rsidP="00611DB6">
      <w:pPr>
        <w:tabs>
          <w:tab w:val="clear" w:pos="340"/>
          <w:tab w:val="clear" w:pos="680"/>
          <w:tab w:val="clear" w:pos="1021"/>
          <w:tab w:val="clear" w:pos="1361"/>
          <w:tab w:val="clear" w:pos="1701"/>
        </w:tabs>
        <w:rPr>
          <w:spacing w:val="-3"/>
        </w:rPr>
      </w:pPr>
    </w:p>
    <w:p w14:paraId="3CA7FFD5" w14:textId="77777777" w:rsidR="00611DB6" w:rsidRDefault="00611DB6" w:rsidP="00611DB6">
      <w:pPr>
        <w:numPr>
          <w:ilvl w:val="0"/>
          <w:numId w:val="14"/>
        </w:numPr>
        <w:tabs>
          <w:tab w:val="clear" w:pos="340"/>
          <w:tab w:val="clear" w:pos="680"/>
          <w:tab w:val="clear" w:pos="1021"/>
          <w:tab w:val="clear" w:pos="1361"/>
          <w:tab w:val="clear" w:pos="1701"/>
        </w:tabs>
        <w:ind w:left="360"/>
      </w:pPr>
      <w:r>
        <w:lastRenderedPageBreak/>
        <w:t>een en ander overeenkomstig is met de bij dit ONTWERP-verkeersbesluit behorende situatietekening met tekeningnummer DS 2025-11-13 d.d. 13 november 2025, bladnummers 1 tot en met 11;</w:t>
      </w:r>
    </w:p>
    <w:p w14:paraId="140E6A05" w14:textId="77777777" w:rsidR="00611DB6" w:rsidRDefault="00611DB6" w:rsidP="00611DB6">
      <w:pPr>
        <w:tabs>
          <w:tab w:val="clear" w:pos="340"/>
          <w:tab w:val="clear" w:pos="680"/>
          <w:tab w:val="clear" w:pos="1021"/>
          <w:tab w:val="clear" w:pos="1361"/>
          <w:tab w:val="clear" w:pos="1701"/>
        </w:tabs>
      </w:pPr>
    </w:p>
    <w:p w14:paraId="0805FAEA" w14:textId="77777777" w:rsidR="00611DB6" w:rsidRDefault="00611DB6" w:rsidP="00611DB6">
      <w:pPr>
        <w:numPr>
          <w:ilvl w:val="0"/>
          <w:numId w:val="14"/>
        </w:numPr>
        <w:tabs>
          <w:tab w:val="clear" w:pos="340"/>
          <w:tab w:val="clear" w:pos="680"/>
          <w:tab w:val="clear" w:pos="1021"/>
          <w:tab w:val="clear" w:pos="1361"/>
          <w:tab w:val="clear" w:pos="1701"/>
        </w:tabs>
        <w:ind w:left="360"/>
      </w:pPr>
      <w:r w:rsidRPr="00B92BA3">
        <w:t>te bepalen, dat met het van kracht worden van dit besluit eerdere verkeersmaatregelen in het onderhavige verkeersgebied komen te vervallen, indien die met dit besluit in strijd zijn dan wel hiermede niet in overeenstemming zijn;</w:t>
      </w:r>
    </w:p>
    <w:p w14:paraId="6877A637" w14:textId="77777777" w:rsidR="00611DB6" w:rsidRDefault="00611DB6" w:rsidP="00611DB6">
      <w:pPr>
        <w:pStyle w:val="Lijstalinea"/>
        <w:ind w:left="360"/>
      </w:pPr>
    </w:p>
    <w:p w14:paraId="5130898F" w14:textId="77777777" w:rsidR="00611DB6" w:rsidRPr="00B92BA3" w:rsidRDefault="00611DB6" w:rsidP="00611DB6">
      <w:pPr>
        <w:numPr>
          <w:ilvl w:val="0"/>
          <w:numId w:val="14"/>
        </w:numPr>
        <w:tabs>
          <w:tab w:val="clear" w:pos="340"/>
          <w:tab w:val="clear" w:pos="680"/>
          <w:tab w:val="clear" w:pos="1021"/>
          <w:tab w:val="clear" w:pos="1361"/>
          <w:tab w:val="clear" w:pos="1701"/>
        </w:tabs>
        <w:ind w:left="360"/>
      </w:pPr>
      <w:r w:rsidRPr="00B24DDE">
        <w:t xml:space="preserve">afd. 3.4 (Uniforme openbare voorbereidingsprocedure) van de Algemene wet bestuursrecht van toepassing </w:t>
      </w:r>
      <w:r>
        <w:t xml:space="preserve">te </w:t>
      </w:r>
      <w:r w:rsidRPr="00B24DDE">
        <w:t>verklaren op de voorbereiding van dit verkeersbesluit;</w:t>
      </w:r>
    </w:p>
    <w:p w14:paraId="4E1A1D46" w14:textId="77777777" w:rsidR="00611DB6" w:rsidRDefault="00611DB6" w:rsidP="00611DB6">
      <w:pPr>
        <w:tabs>
          <w:tab w:val="clear" w:pos="340"/>
          <w:tab w:val="clear" w:pos="680"/>
          <w:tab w:val="clear" w:pos="1021"/>
          <w:tab w:val="clear" w:pos="1361"/>
          <w:tab w:val="clear" w:pos="1701"/>
        </w:tabs>
      </w:pPr>
    </w:p>
    <w:p w14:paraId="5AE1D69A" w14:textId="77777777" w:rsidR="00611DB6" w:rsidRDefault="00611DB6" w:rsidP="00611DB6">
      <w:pPr>
        <w:numPr>
          <w:ilvl w:val="0"/>
          <w:numId w:val="14"/>
        </w:numPr>
        <w:tabs>
          <w:tab w:val="clear" w:pos="340"/>
          <w:tab w:val="clear" w:pos="680"/>
          <w:tab w:val="clear" w:pos="1021"/>
          <w:tab w:val="clear" w:pos="1361"/>
          <w:tab w:val="clear" w:pos="1701"/>
        </w:tabs>
        <w:ind w:left="360"/>
      </w:pPr>
      <w:r>
        <w:t xml:space="preserve">te bepalen dat het onderhavige </w:t>
      </w:r>
      <w:proofErr w:type="spellStart"/>
      <w:r>
        <w:t>ONTWERP-besluit</w:t>
      </w:r>
      <w:proofErr w:type="spellEnd"/>
      <w:r>
        <w:t xml:space="preserve"> voor belanghebbenden ter inzage wordt gelegd gedurende zes weken met ingang van de dag na publicatie, tijdens de openingstijden, bij het Klant Contact Centrum van de gemeente Landgraaf.</w:t>
      </w:r>
    </w:p>
    <w:p w14:paraId="24F2B96C" w14:textId="77777777" w:rsidR="00B24DDE" w:rsidRDefault="00B24DDE" w:rsidP="00B24DDE">
      <w:pPr>
        <w:pStyle w:val="Lijstalinea"/>
      </w:pPr>
    </w:p>
    <w:p w14:paraId="0EC03828" w14:textId="77777777" w:rsidR="00084E3F" w:rsidRPr="00B23497" w:rsidRDefault="00084E3F" w:rsidP="00084E3F">
      <w:pPr>
        <w:tabs>
          <w:tab w:val="clear" w:pos="340"/>
        </w:tabs>
        <w:jc w:val="left"/>
      </w:pPr>
    </w:p>
    <w:p w14:paraId="7F371ACA" w14:textId="77777777" w:rsidR="00084E3F" w:rsidRDefault="006308AF" w:rsidP="00084E3F">
      <w:r>
        <w:t xml:space="preserve">Landgraaf, </w:t>
      </w:r>
      <w:r w:rsidR="00B0139E">
        <w:t>25</w:t>
      </w:r>
      <w:r>
        <w:t xml:space="preserve"> november 2025</w:t>
      </w:r>
    </w:p>
    <w:p w14:paraId="000BA36F" w14:textId="77777777" w:rsidR="00084E3F" w:rsidRDefault="006308AF" w:rsidP="00084E3F">
      <w:pPr>
        <w:keepNext/>
        <w:keepLines/>
      </w:pPr>
      <w:r>
        <w:t>Met vriendelijke groet,</w:t>
      </w:r>
    </w:p>
    <w:p w14:paraId="59898A1A" w14:textId="77777777" w:rsidR="00210540" w:rsidRDefault="006308AF" w:rsidP="00CC2CDE">
      <w:pPr>
        <w:keepNext/>
        <w:keepLines/>
      </w:pPr>
      <w:r>
        <w:t>n</w:t>
      </w:r>
      <w:r w:rsidR="009610FA">
        <w:t>amens burgemeester en wethouders van Landgraaf,</w:t>
      </w:r>
    </w:p>
    <w:p w14:paraId="0C83EACE" w14:textId="77777777" w:rsidR="00F06898" w:rsidRDefault="00F06898" w:rsidP="00CC2CDE">
      <w:pPr>
        <w:keepNext/>
        <w:keepLines/>
      </w:pPr>
    </w:p>
    <w:p w14:paraId="3BD39C68" w14:textId="77777777" w:rsidR="00F06898" w:rsidRDefault="00F06898" w:rsidP="00CC2CDE">
      <w:pPr>
        <w:keepNext/>
        <w:keepLines/>
      </w:pPr>
    </w:p>
    <w:p w14:paraId="402404C4" w14:textId="77777777" w:rsidR="00F06898" w:rsidRDefault="00F06898" w:rsidP="00CC2CDE">
      <w:pPr>
        <w:keepNext/>
        <w:keepLines/>
      </w:pPr>
    </w:p>
    <w:p w14:paraId="40D7BBE1" w14:textId="77777777" w:rsidR="00F06898" w:rsidRPr="00F06898" w:rsidRDefault="00F06898" w:rsidP="00CC2CDE">
      <w:pPr>
        <w:keepNext/>
        <w:keepLines/>
      </w:pPr>
    </w:p>
    <w:p w14:paraId="2F4F7710" w14:textId="32EAF9C7" w:rsidR="009610FA" w:rsidRDefault="009610FA" w:rsidP="00CC2CDE">
      <w:pPr>
        <w:keepNext/>
        <w:keepLines/>
      </w:pPr>
    </w:p>
    <w:p w14:paraId="16976FDD" w14:textId="77777777" w:rsidR="00B949F1" w:rsidRDefault="006308AF" w:rsidP="00CC2CDE">
      <w:pPr>
        <w:keepNext/>
        <w:keepLines/>
      </w:pPr>
      <w:r>
        <w:t>senior medewerker mobiliteit en infra</w:t>
      </w:r>
    </w:p>
    <w:p w14:paraId="4AAB3CF6" w14:textId="77777777" w:rsidR="00084E3F" w:rsidRDefault="00084E3F" w:rsidP="00084E3F"/>
    <w:p w14:paraId="264E94BE" w14:textId="77777777" w:rsidR="00041BEA" w:rsidRPr="00041BEA" w:rsidRDefault="006308AF" w:rsidP="00084E3F">
      <w:pPr>
        <w:rPr>
          <w:b/>
        </w:rPr>
      </w:pPr>
      <w:r w:rsidRPr="00041BEA">
        <w:rPr>
          <w:b/>
        </w:rPr>
        <w:t>Bekendmaking</w:t>
      </w:r>
    </w:p>
    <w:p w14:paraId="2FACFBAA" w14:textId="77777777" w:rsidR="00041BEA" w:rsidRPr="008C1F4A" w:rsidRDefault="006308AF" w:rsidP="00041BEA">
      <w:pPr>
        <w:tabs>
          <w:tab w:val="clear" w:pos="340"/>
        </w:tabs>
      </w:pPr>
      <w:r>
        <w:t>De bekendmaking van dit ONTWERP-verkeersbesluit geschiedt d</w:t>
      </w:r>
      <w:r>
        <w:rPr>
          <w:spacing w:val="-3"/>
        </w:rPr>
        <w:t>oor middel van een publicatie in het gemeenteblad</w:t>
      </w:r>
      <w:r w:rsidR="00B24DDE">
        <w:rPr>
          <w:spacing w:val="-3"/>
        </w:rPr>
        <w:t>.</w:t>
      </w:r>
    </w:p>
    <w:p w14:paraId="1A3F7CE8" w14:textId="77777777" w:rsidR="00041BEA" w:rsidRDefault="00041BEA" w:rsidP="00084E3F"/>
    <w:p w14:paraId="10A78316" w14:textId="77777777" w:rsidR="00084E3F" w:rsidRPr="00084E3F" w:rsidRDefault="006308AF" w:rsidP="00084E3F">
      <w:pPr>
        <w:rPr>
          <w:b/>
        </w:rPr>
      </w:pPr>
      <w:r w:rsidRPr="00084E3F">
        <w:rPr>
          <w:b/>
        </w:rPr>
        <w:t>Indienen zienswijzen</w:t>
      </w:r>
    </w:p>
    <w:p w14:paraId="055C9C51" w14:textId="77777777" w:rsidR="00084E3F" w:rsidRDefault="006308AF" w:rsidP="00084E3F">
      <w:r>
        <w:t xml:space="preserve">Gedurende de termijn dat de stukken ter inzage liggen kunnen belanghebbenden hun zienswijze over het ONTWERP-verkeersbesluit overeenkomstig het bepaalde in artikel 3:15 van de Algemene wet bestuursrecht, naar keuze schriftelijk dan wel mondeling, naar voren brengen </w:t>
      </w:r>
      <w:r w:rsidRPr="006A2AF3">
        <w:t>bij het college van burgemeester en wethouders van Landgraaf</w:t>
      </w:r>
      <w:r>
        <w:t>.</w:t>
      </w:r>
    </w:p>
    <w:p w14:paraId="4CE5812D" w14:textId="77777777" w:rsidR="00084E3F" w:rsidRDefault="00084E3F" w:rsidP="00084E3F">
      <w:pPr>
        <w:pStyle w:val="Ondertekening"/>
        <w:tabs>
          <w:tab w:val="left" w:pos="340"/>
          <w:tab w:val="left" w:pos="680"/>
          <w:tab w:val="left" w:pos="1021"/>
          <w:tab w:val="left" w:pos="1361"/>
          <w:tab w:val="left" w:pos="1701"/>
        </w:tabs>
      </w:pPr>
    </w:p>
    <w:p w14:paraId="1B998C91" w14:textId="77777777" w:rsidR="00611DB6" w:rsidRDefault="00611DB6" w:rsidP="00084E3F">
      <w:pPr>
        <w:rPr>
          <w:b/>
        </w:rPr>
      </w:pPr>
    </w:p>
    <w:p w14:paraId="6CB25BC2" w14:textId="77777777" w:rsidR="00611DB6" w:rsidRDefault="00611DB6" w:rsidP="00084E3F">
      <w:pPr>
        <w:rPr>
          <w:b/>
        </w:rPr>
      </w:pPr>
    </w:p>
    <w:p w14:paraId="11770D74" w14:textId="77777777" w:rsidR="00084E3F" w:rsidRPr="00084E3F" w:rsidRDefault="006308AF" w:rsidP="00084E3F">
      <w:pPr>
        <w:rPr>
          <w:b/>
        </w:rPr>
      </w:pPr>
      <w:r w:rsidRPr="00084E3F">
        <w:rPr>
          <w:b/>
        </w:rPr>
        <w:lastRenderedPageBreak/>
        <w:t>Datum effectuering</w:t>
      </w:r>
    </w:p>
    <w:p w14:paraId="1F4BC4E1" w14:textId="77777777" w:rsidR="001C1EC7" w:rsidRDefault="006308AF" w:rsidP="00084E3F">
      <w:pPr>
        <w:tabs>
          <w:tab w:val="clear" w:pos="340"/>
        </w:tabs>
      </w:pPr>
      <w:r>
        <w:t>Na afweging van alle relevante belangen, zoals die onder andere kunnen blijken uit mogelijk ingediende zienswijzen, zal een DEFINITIEF verkeersbesluit worden genomen waartegen beroep bij de rechtbank kan worden ingediend. Het besluit zal op zijn vroegst zes weken nadat het DEFINITIEVE verkeersbesluit is bekendgemaakt, worden uitgevoerd.</w:t>
      </w:r>
    </w:p>
    <w:p w14:paraId="38CCA5E2" w14:textId="77777777" w:rsidR="00011F2C" w:rsidRDefault="00011F2C" w:rsidP="00AA096A"/>
    <w:sectPr w:rsidR="00011F2C" w:rsidSect="00B0139E">
      <w:headerReference w:type="default" r:id="rId7"/>
      <w:footerReference w:type="default" r:id="rId8"/>
      <w:headerReference w:type="first" r:id="rId9"/>
      <w:footerReference w:type="first" r:id="rId10"/>
      <w:pgSz w:w="11906" w:h="16838" w:code="9"/>
      <w:pgMar w:top="1418" w:right="1134" w:bottom="1418" w:left="1134" w:header="709" w:footer="397" w:gutter="0"/>
      <w:paperSrc w:first="2" w:other="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5125D" w14:textId="77777777" w:rsidR="00347F61" w:rsidRDefault="00347F61">
      <w:r>
        <w:separator/>
      </w:r>
    </w:p>
  </w:endnote>
  <w:endnote w:type="continuationSeparator" w:id="0">
    <w:p w14:paraId="487C3205" w14:textId="77777777" w:rsidR="00347F61" w:rsidRDefault="0034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Z: 3of 9 BarCode">
    <w:altName w:val="Tempus Sans ITC"/>
    <w:panose1 w:val="04020000000000000000"/>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80E68"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031D8147"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1DF53DF0"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6455DC0E"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4CE7FAF3"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7A930B66"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76294110"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27B1EA24"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6F702D22"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3D806B2F" w14:textId="77777777" w:rsidR="00CC064D" w:rsidRPr="00AE4FEF" w:rsidRDefault="006308AF" w:rsidP="00AE4FEF">
    <w:pPr>
      <w:pStyle w:val="Voettekst"/>
      <w:tabs>
        <w:tab w:val="clear" w:pos="1361"/>
        <w:tab w:val="clear" w:pos="1701"/>
        <w:tab w:val="clear" w:pos="4536"/>
        <w:tab w:val="clear" w:pos="9072"/>
        <w:tab w:val="right" w:pos="9540"/>
      </w:tabs>
      <w:spacing w:line="200" w:lineRule="exact"/>
      <w:rPr>
        <w:sz w:val="16"/>
      </w:rPr>
    </w:pPr>
    <w:r w:rsidRPr="00AE4FEF">
      <w:rPr>
        <w:sz w:val="16"/>
      </w:rPr>
      <w:fldChar w:fldCharType="begin"/>
    </w:r>
    <w:r w:rsidRPr="00AE4FEF">
      <w:rPr>
        <w:sz w:val="16"/>
      </w:rPr>
      <w:instrText xml:space="preserve"> FILENAME </w:instrText>
    </w:r>
    <w:r w:rsidRPr="00AE4FEF">
      <w:rPr>
        <w:sz w:val="16"/>
      </w:rPr>
      <w:fldChar w:fldCharType="separate"/>
    </w:r>
    <w:r w:rsidR="00B0139E">
      <w:rPr>
        <w:noProof/>
        <w:sz w:val="16"/>
      </w:rPr>
      <w:t>B.25.2105 ontwerpbesluit</w:t>
    </w:r>
    <w:r w:rsidRPr="00AE4FEF">
      <w:rPr>
        <w:sz w:val="16"/>
      </w:rPr>
      <w:fldChar w:fldCharType="end"/>
    </w:r>
    <w:r w:rsidRPr="00AE4FEF">
      <w:rPr>
        <w:sz w:val="16"/>
      </w:rPr>
      <w:tab/>
      <w:t xml:space="preserve">Pagina </w:t>
    </w:r>
    <w:r w:rsidRPr="00AE4FEF">
      <w:rPr>
        <w:sz w:val="16"/>
      </w:rPr>
      <w:fldChar w:fldCharType="begin"/>
    </w:r>
    <w:r w:rsidRPr="00AE4FEF">
      <w:rPr>
        <w:sz w:val="16"/>
      </w:rPr>
      <w:instrText xml:space="preserve"> PAGE </w:instrText>
    </w:r>
    <w:r w:rsidRPr="00AE4FEF">
      <w:rPr>
        <w:sz w:val="16"/>
      </w:rPr>
      <w:fldChar w:fldCharType="separate"/>
    </w:r>
    <w:r w:rsidRPr="00AE4FEF">
      <w:rPr>
        <w:sz w:val="16"/>
      </w:rPr>
      <w:t>3</w:t>
    </w:r>
    <w:r w:rsidRPr="00AE4FEF">
      <w:rPr>
        <w:sz w:val="16"/>
      </w:rPr>
      <w:fldChar w:fldCharType="end"/>
    </w:r>
    <w:r w:rsidRPr="00AE4FEF">
      <w:rPr>
        <w:sz w:val="16"/>
      </w:rPr>
      <w:t xml:space="preserve"> van </w:t>
    </w:r>
    <w:r w:rsidRPr="00AE4FEF">
      <w:rPr>
        <w:sz w:val="16"/>
      </w:rPr>
      <w:fldChar w:fldCharType="begin"/>
    </w:r>
    <w:r w:rsidRPr="00AE4FEF">
      <w:rPr>
        <w:sz w:val="16"/>
      </w:rPr>
      <w:instrText xml:space="preserve"> NUMPAGES </w:instrText>
    </w:r>
    <w:r w:rsidRPr="00AE4FEF">
      <w:rPr>
        <w:sz w:val="16"/>
      </w:rPr>
      <w:fldChar w:fldCharType="separate"/>
    </w:r>
    <w:r w:rsidRPr="00AE4FEF">
      <w:rPr>
        <w:sz w:val="16"/>
      </w:rPr>
      <w:t>3</w:t>
    </w:r>
    <w:r w:rsidRPr="00AE4FEF">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EE31E" w14:textId="77777777" w:rsidR="00CC064D" w:rsidRDefault="005021CB" w:rsidP="00CC064D">
    <w:pPr>
      <w:pStyle w:val="Voettekst"/>
    </w:pPr>
    <w:r>
      <w:rPr>
        <w:noProof/>
      </w:rPr>
      <mc:AlternateContent>
        <mc:Choice Requires="wps">
          <w:drawing>
            <wp:anchor distT="0" distB="0" distL="114300" distR="114300" simplePos="0" relativeHeight="251658240" behindDoc="0" locked="0" layoutInCell="0" allowOverlap="1" wp14:anchorId="22D13F5D" wp14:editId="50788E0E">
              <wp:simplePos x="0" y="0"/>
              <wp:positionH relativeFrom="page">
                <wp:posOffset>713105</wp:posOffset>
              </wp:positionH>
              <wp:positionV relativeFrom="page">
                <wp:posOffset>9037320</wp:posOffset>
              </wp:positionV>
              <wp:extent cx="1737360" cy="1464945"/>
              <wp:effectExtent l="0" t="0" r="0" b="3810"/>
              <wp:wrapNone/>
              <wp:docPr id="1464925374"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464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EE7C90" w14:textId="77777777" w:rsidR="00B85D80" w:rsidRPr="00B85D80" w:rsidRDefault="00B85D80" w:rsidP="00B85D80">
                          <w:pPr>
                            <w:pStyle w:val="Voettekst"/>
                            <w:spacing w:line="200" w:lineRule="exact"/>
                            <w:rPr>
                              <w:sz w:val="16"/>
                              <w:szCs w:val="16"/>
                            </w:rPr>
                          </w:pPr>
                        </w:p>
                        <w:p w14:paraId="472D731C" w14:textId="77777777" w:rsidR="00B85D80" w:rsidRPr="00B85D80" w:rsidRDefault="00B85D80" w:rsidP="00B85D80">
                          <w:pPr>
                            <w:pStyle w:val="Voettekst"/>
                            <w:spacing w:line="200" w:lineRule="exact"/>
                            <w:rPr>
                              <w:sz w:val="16"/>
                              <w:szCs w:val="16"/>
                            </w:rPr>
                          </w:pPr>
                        </w:p>
                        <w:p w14:paraId="35A5C7FF" w14:textId="77777777" w:rsidR="000C7DEB" w:rsidRDefault="006308AF" w:rsidP="000C7DEB">
                          <w:pPr>
                            <w:pStyle w:val="Voettekst"/>
                            <w:spacing w:line="200" w:lineRule="exact"/>
                            <w:rPr>
                              <w:sz w:val="16"/>
                              <w:szCs w:val="16"/>
                            </w:rPr>
                          </w:pPr>
                          <w:proofErr w:type="spellStart"/>
                          <w:r>
                            <w:rPr>
                              <w:sz w:val="16"/>
                              <w:szCs w:val="16"/>
                            </w:rPr>
                            <w:t>Sweelinckplein</w:t>
                          </w:r>
                          <w:proofErr w:type="spellEnd"/>
                          <w:r>
                            <w:rPr>
                              <w:sz w:val="16"/>
                              <w:szCs w:val="16"/>
                            </w:rPr>
                            <w:t xml:space="preserve"> 1</w:t>
                          </w:r>
                        </w:p>
                        <w:p w14:paraId="33F65EC6" w14:textId="77777777" w:rsidR="00B85D80" w:rsidRPr="00B85D80" w:rsidRDefault="006308AF" w:rsidP="00B85D80">
                          <w:pPr>
                            <w:pStyle w:val="Voettekst"/>
                            <w:spacing w:line="200" w:lineRule="exact"/>
                            <w:rPr>
                              <w:sz w:val="16"/>
                              <w:szCs w:val="16"/>
                            </w:rPr>
                          </w:pPr>
                          <w:r w:rsidRPr="00B85D80">
                            <w:rPr>
                              <w:sz w:val="16"/>
                              <w:szCs w:val="16"/>
                            </w:rPr>
                            <w:t>Postbus 31000</w:t>
                          </w:r>
                        </w:p>
                        <w:p w14:paraId="0D9EA34E" w14:textId="77777777" w:rsidR="00B85D80" w:rsidRPr="00B85D80" w:rsidRDefault="006308AF" w:rsidP="00B85D80">
                          <w:pPr>
                            <w:pStyle w:val="Voettekst"/>
                            <w:spacing w:line="200" w:lineRule="exact"/>
                            <w:rPr>
                              <w:sz w:val="16"/>
                              <w:szCs w:val="16"/>
                            </w:rPr>
                          </w:pPr>
                          <w:r w:rsidRPr="00B85D80">
                            <w:rPr>
                              <w:sz w:val="16"/>
                              <w:szCs w:val="16"/>
                            </w:rPr>
                            <w:t>6370 AA Landgraaf</w:t>
                          </w:r>
                        </w:p>
                        <w:p w14:paraId="19EBA4DB" w14:textId="77777777" w:rsidR="00B85D80" w:rsidRPr="00B85D80" w:rsidRDefault="006308AF" w:rsidP="00B85D80">
                          <w:pPr>
                            <w:pStyle w:val="Voettekst"/>
                            <w:tabs>
                              <w:tab w:val="left" w:pos="426"/>
                            </w:tabs>
                            <w:spacing w:line="200" w:lineRule="exact"/>
                            <w:rPr>
                              <w:sz w:val="16"/>
                              <w:szCs w:val="16"/>
                            </w:rPr>
                          </w:pPr>
                          <w:r w:rsidRPr="00B85D80">
                            <w:rPr>
                              <w:sz w:val="16"/>
                              <w:szCs w:val="16"/>
                            </w:rPr>
                            <w:t xml:space="preserve">Tel: 14 </w:t>
                          </w:r>
                          <w:r w:rsidR="00371697">
                            <w:rPr>
                              <w:sz w:val="16"/>
                              <w:szCs w:val="16"/>
                            </w:rPr>
                            <w:t>045</w:t>
                          </w:r>
                        </w:p>
                        <w:p w14:paraId="00201DE9" w14:textId="77777777" w:rsidR="00B85D80" w:rsidRPr="00B85D80" w:rsidRDefault="006308AF" w:rsidP="00B85D80">
                          <w:pPr>
                            <w:pStyle w:val="Voettekst"/>
                            <w:spacing w:line="200" w:lineRule="exact"/>
                            <w:rPr>
                              <w:sz w:val="16"/>
                              <w:szCs w:val="16"/>
                              <w:lang w:val="de-DE"/>
                            </w:rPr>
                          </w:pPr>
                          <w:r w:rsidRPr="00B85D80">
                            <w:rPr>
                              <w:sz w:val="16"/>
                              <w:szCs w:val="16"/>
                              <w:lang w:val="de-DE"/>
                            </w:rPr>
                            <w:t>www.landgraaf.nl</w:t>
                          </w:r>
                        </w:p>
                        <w:p w14:paraId="6B281788" w14:textId="77777777" w:rsidR="00B85D80" w:rsidRPr="00B85D80" w:rsidRDefault="006308AF" w:rsidP="00B85D80">
                          <w:pPr>
                            <w:pStyle w:val="Voettekst"/>
                            <w:spacing w:line="200" w:lineRule="exact"/>
                            <w:rPr>
                              <w:sz w:val="16"/>
                              <w:szCs w:val="16"/>
                              <w:lang w:val="de-DE"/>
                            </w:rPr>
                          </w:pPr>
                          <w:r w:rsidRPr="00B85D80">
                            <w:rPr>
                              <w:sz w:val="16"/>
                              <w:szCs w:val="16"/>
                              <w:lang w:val="de-DE"/>
                            </w:rPr>
                            <w:t>gemeente@landgraaf.nl</w:t>
                          </w:r>
                        </w:p>
                        <w:p w14:paraId="7C1BBCD5" w14:textId="77777777" w:rsidR="000C7DEB" w:rsidRDefault="006308AF" w:rsidP="000C7DEB">
                          <w:pPr>
                            <w:pStyle w:val="Voettekst"/>
                            <w:spacing w:line="200" w:lineRule="exact"/>
                            <w:rPr>
                              <w:sz w:val="16"/>
                              <w:szCs w:val="16"/>
                              <w:lang w:val="de-DE"/>
                            </w:rPr>
                          </w:pPr>
                          <w:r>
                            <w:rPr>
                              <w:sz w:val="16"/>
                              <w:szCs w:val="16"/>
                              <w:lang w:val="de-DE"/>
                            </w:rPr>
                            <w:t>IBAN: NL03 BNGH 0285 0180 19</w:t>
                          </w:r>
                        </w:p>
                        <w:p w14:paraId="4F282C57" w14:textId="77777777" w:rsidR="00B85D80" w:rsidRPr="004764B1" w:rsidRDefault="006308AF" w:rsidP="00B85D80">
                          <w:pPr>
                            <w:pStyle w:val="Voettekst"/>
                            <w:spacing w:line="200" w:lineRule="exact"/>
                            <w:rPr>
                              <w:sz w:val="16"/>
                              <w:szCs w:val="16"/>
                              <w:lang w:val="de-DE"/>
                            </w:rPr>
                          </w:pPr>
                          <w:r w:rsidRPr="004764B1">
                            <w:rPr>
                              <w:sz w:val="16"/>
                              <w:szCs w:val="16"/>
                              <w:lang w:val="de-DE"/>
                            </w:rPr>
                            <w:t>BIC: BNGHNL2G</w:t>
                          </w:r>
                        </w:p>
                        <w:p w14:paraId="5339F446" w14:textId="77777777" w:rsidR="000C7DEB" w:rsidRDefault="006308AF" w:rsidP="000C7DEB">
                          <w:pPr>
                            <w:pStyle w:val="Voettekst"/>
                            <w:spacing w:line="200" w:lineRule="exact"/>
                            <w:rPr>
                              <w:sz w:val="16"/>
                              <w:szCs w:val="16"/>
                              <w:lang w:val="de-DE"/>
                            </w:rPr>
                          </w:pPr>
                          <w:proofErr w:type="spellStart"/>
                          <w:r>
                            <w:rPr>
                              <w:sz w:val="16"/>
                              <w:szCs w:val="16"/>
                              <w:lang w:val="de-DE"/>
                            </w:rPr>
                            <w:t>KvK</w:t>
                          </w:r>
                          <w:proofErr w:type="spellEnd"/>
                          <w:r>
                            <w:rPr>
                              <w:sz w:val="16"/>
                              <w:szCs w:val="16"/>
                              <w:lang w:val="de-DE"/>
                            </w:rPr>
                            <w:t>-nummer: 14131528</w:t>
                          </w:r>
                        </w:p>
                        <w:p w14:paraId="715D0621" w14:textId="77777777" w:rsidR="00CC064D" w:rsidRPr="004764B1" w:rsidRDefault="00CC064D" w:rsidP="007E74BC">
                          <w:pPr>
                            <w:pStyle w:val="Voettekst"/>
                            <w:tabs>
                              <w:tab w:val="clear" w:pos="1361"/>
                              <w:tab w:val="clear" w:pos="1701"/>
                              <w:tab w:val="clear" w:pos="4536"/>
                              <w:tab w:val="clear" w:pos="9072"/>
                            </w:tabs>
                            <w:spacing w:line="200" w:lineRule="exact"/>
                            <w:jc w:val="left"/>
                            <w:rPr>
                              <w:sz w:val="16"/>
                              <w:szCs w:val="16"/>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E9D8A" id="_x0000_t202" coordsize="21600,21600" o:spt="202" path="m,l,21600r21600,l21600,xe">
              <v:stroke joinstyle="miter"/>
              <v:path gradientshapeok="t" o:connecttype="rect"/>
            </v:shapetype>
            <v:shape id="Text Box 1025" o:spid="_x0000_s1026" type="#_x0000_t202" style="position:absolute;left:0;text-align:left;margin-left:56.15pt;margin-top:711.6pt;width:136.8pt;height:115.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" o:allowincell="f" stroked="f">
              <v:textbox inset="0,0,0,0">
                <w:txbxContent>
                  <w:p w:rsidR="00B85D80" w:rsidRPr="00B85D80" w:rsidRDefault="00B85D80" w:rsidP="00B85D80">
                    <w:pPr>
                      <w:pStyle w:val="Voettekst"/>
                      <w:spacing w:line="200" w:lineRule="exact"/>
                      <w:rPr>
                        <w:sz w:val="16"/>
                        <w:szCs w:val="16"/>
                      </w:rPr>
                    </w:pPr>
                  </w:p>
                  <w:p w:rsidR="00B85D80" w:rsidRPr="00B85D80" w:rsidRDefault="00B85D80" w:rsidP="00B85D80">
                    <w:pPr>
                      <w:pStyle w:val="Voettekst"/>
                      <w:spacing w:line="200" w:lineRule="exact"/>
                      <w:rPr>
                        <w:sz w:val="16"/>
                        <w:szCs w:val="16"/>
                      </w:rPr>
                    </w:pPr>
                  </w:p>
                  <w:p w:rsidR="000C7DEB" w:rsidRDefault="006308AF" w:rsidP="000C7DEB">
                    <w:pPr>
                      <w:pStyle w:val="Voettekst"/>
                      <w:spacing w:line="200" w:lineRule="exact"/>
                      <w:rPr>
                        <w:sz w:val="16"/>
                        <w:szCs w:val="16"/>
                      </w:rPr>
                    </w:pPr>
                    <w:proofErr w:type="spellStart"/>
                    <w:r>
                      <w:rPr>
                        <w:sz w:val="16"/>
                        <w:szCs w:val="16"/>
                      </w:rPr>
                      <w:t>Sweelinckplein</w:t>
                    </w:r>
                    <w:proofErr w:type="spellEnd"/>
                    <w:r>
                      <w:rPr>
                        <w:sz w:val="16"/>
                        <w:szCs w:val="16"/>
                      </w:rPr>
                      <w:t xml:space="preserve"> 1</w:t>
                    </w:r>
                  </w:p>
                  <w:p w:rsidR="00B85D80" w:rsidRPr="00B85D80" w:rsidRDefault="006308AF" w:rsidP="00B85D80">
                    <w:pPr>
                      <w:pStyle w:val="Voettekst"/>
                      <w:spacing w:line="200" w:lineRule="exact"/>
                      <w:rPr>
                        <w:sz w:val="16"/>
                        <w:szCs w:val="16"/>
                      </w:rPr>
                    </w:pPr>
                    <w:r w:rsidRPr="00B85D80">
                      <w:rPr>
                        <w:sz w:val="16"/>
                        <w:szCs w:val="16"/>
                      </w:rPr>
                      <w:t>Postbus 31000</w:t>
                    </w:r>
                  </w:p>
                  <w:p w:rsidR="00B85D80" w:rsidRPr="00B85D80" w:rsidRDefault="006308AF" w:rsidP="00B85D80">
                    <w:pPr>
                      <w:pStyle w:val="Voettekst"/>
                      <w:spacing w:line="200" w:lineRule="exact"/>
                      <w:rPr>
                        <w:sz w:val="16"/>
                        <w:szCs w:val="16"/>
                      </w:rPr>
                    </w:pPr>
                    <w:r w:rsidRPr="00B85D80">
                      <w:rPr>
                        <w:sz w:val="16"/>
                        <w:szCs w:val="16"/>
                      </w:rPr>
                      <w:t>6370 AA Landgraaf</w:t>
                    </w:r>
                  </w:p>
                  <w:p w:rsidR="00B85D80" w:rsidRPr="00B85D80" w:rsidRDefault="006308AF" w:rsidP="00B85D80">
                    <w:pPr>
                      <w:pStyle w:val="Voettekst"/>
                      <w:tabs>
                        <w:tab w:val="left" w:pos="426"/>
                      </w:tabs>
                      <w:spacing w:line="200" w:lineRule="exact"/>
                      <w:rPr>
                        <w:sz w:val="16"/>
                        <w:szCs w:val="16"/>
                      </w:rPr>
                    </w:pPr>
                    <w:r w:rsidRPr="00B85D80">
                      <w:rPr>
                        <w:sz w:val="16"/>
                        <w:szCs w:val="16"/>
                      </w:rPr>
                      <w:t xml:space="preserve">Tel: 14 </w:t>
                    </w:r>
                    <w:r w:rsidR="00371697">
                      <w:rPr>
                        <w:sz w:val="16"/>
                        <w:szCs w:val="16"/>
                      </w:rPr>
                      <w:t>045</w:t>
                    </w:r>
                  </w:p>
                  <w:p w:rsidR="00B85D80" w:rsidRPr="00B85D80" w:rsidRDefault="006308AF" w:rsidP="00B85D80">
                    <w:pPr>
                      <w:pStyle w:val="Voettekst"/>
                      <w:spacing w:line="200" w:lineRule="exact"/>
                      <w:rPr>
                        <w:sz w:val="16"/>
                        <w:szCs w:val="16"/>
                        <w:lang w:val="de-DE"/>
                      </w:rPr>
                    </w:pPr>
                    <w:r w:rsidRPr="00B85D80">
                      <w:rPr>
                        <w:sz w:val="16"/>
                        <w:szCs w:val="16"/>
                        <w:lang w:val="de-DE"/>
                      </w:rPr>
                      <w:t>www.landgraaf.nl</w:t>
                    </w:r>
                  </w:p>
                  <w:p w:rsidR="00B85D80" w:rsidRPr="00B85D80" w:rsidRDefault="006308AF" w:rsidP="00B85D80">
                    <w:pPr>
                      <w:pStyle w:val="Voettekst"/>
                      <w:spacing w:line="200" w:lineRule="exact"/>
                      <w:rPr>
                        <w:sz w:val="16"/>
                        <w:szCs w:val="16"/>
                        <w:lang w:val="de-DE"/>
                      </w:rPr>
                    </w:pPr>
                    <w:r w:rsidRPr="00B85D80">
                      <w:rPr>
                        <w:sz w:val="16"/>
                        <w:szCs w:val="16"/>
                        <w:lang w:val="de-DE"/>
                      </w:rPr>
                      <w:t>gemeente@landgraaf.nl</w:t>
                    </w:r>
                  </w:p>
                  <w:p w:rsidR="000C7DEB" w:rsidRDefault="006308AF" w:rsidP="000C7DEB">
                    <w:pPr>
                      <w:pStyle w:val="Voettekst"/>
                      <w:spacing w:line="200" w:lineRule="exact"/>
                      <w:rPr>
                        <w:sz w:val="16"/>
                        <w:szCs w:val="16"/>
                        <w:lang w:val="de-DE"/>
                      </w:rPr>
                    </w:pPr>
                    <w:r>
                      <w:rPr>
                        <w:sz w:val="16"/>
                        <w:szCs w:val="16"/>
                        <w:lang w:val="de-DE"/>
                      </w:rPr>
                      <w:t>IBAN: NL03 BNGH 0285 0180 19</w:t>
                    </w:r>
                  </w:p>
                  <w:p w:rsidR="00B85D80" w:rsidRPr="004764B1" w:rsidRDefault="006308AF" w:rsidP="00B85D80">
                    <w:pPr>
                      <w:pStyle w:val="Voettekst"/>
                      <w:spacing w:line="200" w:lineRule="exact"/>
                      <w:rPr>
                        <w:sz w:val="16"/>
                        <w:szCs w:val="16"/>
                        <w:lang w:val="de-DE"/>
                      </w:rPr>
                    </w:pPr>
                    <w:r w:rsidRPr="004764B1">
                      <w:rPr>
                        <w:sz w:val="16"/>
                        <w:szCs w:val="16"/>
                        <w:lang w:val="de-DE"/>
                      </w:rPr>
                      <w:t>BIC: BNGHNL2G</w:t>
                    </w:r>
                  </w:p>
                  <w:p w:rsidR="000C7DEB" w:rsidRDefault="006308AF" w:rsidP="000C7DEB">
                    <w:pPr>
                      <w:pStyle w:val="Voettekst"/>
                      <w:spacing w:line="200" w:lineRule="exact"/>
                      <w:rPr>
                        <w:sz w:val="16"/>
                        <w:szCs w:val="16"/>
                        <w:lang w:val="de-DE"/>
                      </w:rPr>
                    </w:pPr>
                    <w:proofErr w:type="spellStart"/>
                    <w:r>
                      <w:rPr>
                        <w:sz w:val="16"/>
                        <w:szCs w:val="16"/>
                        <w:lang w:val="de-DE"/>
                      </w:rPr>
                      <w:t>KvK</w:t>
                    </w:r>
                    <w:proofErr w:type="spellEnd"/>
                    <w:r>
                      <w:rPr>
                        <w:sz w:val="16"/>
                        <w:szCs w:val="16"/>
                        <w:lang w:val="de-DE"/>
                      </w:rPr>
                      <w:t>-nummer: 14131528</w:t>
                    </w:r>
                  </w:p>
                  <w:p w:rsidR="00CC064D" w:rsidRPr="004764B1" w:rsidRDefault="00CC064D" w:rsidP="007E74BC">
                    <w:pPr>
                      <w:pStyle w:val="Voettekst"/>
                      <w:tabs>
                        <w:tab w:val="clear" w:pos="1361"/>
                        <w:tab w:val="clear" w:pos="1701"/>
                        <w:tab w:val="clear" w:pos="4536"/>
                        <w:tab w:val="clear" w:pos="9072"/>
                      </w:tabs>
                      <w:spacing w:line="200" w:lineRule="exact"/>
                      <w:jc w:val="left"/>
                      <w:rPr>
                        <w:sz w:val="16"/>
                        <w:szCs w:val="16"/>
                        <w:lang w:val="de-DE"/>
                      </w:rPr>
                    </w:pPr>
                  </w:p>
                </w:txbxContent>
              </v:textbox>
              <w10:wrap anchorx="page" anchory="page"/>
            </v:shape>
          </w:pict>
        </mc:Fallback>
      </mc:AlternateContent>
    </w:r>
  </w:p>
  <w:p w14:paraId="359BA302" w14:textId="77777777" w:rsidR="00CC064D" w:rsidRDefault="00CC064D" w:rsidP="00CC064D">
    <w:pPr>
      <w:pStyle w:val="Voettekst"/>
    </w:pPr>
  </w:p>
  <w:p w14:paraId="2EC9448A" w14:textId="77777777" w:rsidR="00CC064D" w:rsidRDefault="00CC064D" w:rsidP="00CC064D">
    <w:pPr>
      <w:pStyle w:val="Voettekst"/>
    </w:pPr>
  </w:p>
  <w:p w14:paraId="7A57408A" w14:textId="77777777" w:rsidR="00CC064D" w:rsidRDefault="00CC064D" w:rsidP="00CC064D">
    <w:pPr>
      <w:pStyle w:val="Voettekst"/>
    </w:pPr>
  </w:p>
  <w:p w14:paraId="0053E93F" w14:textId="77777777" w:rsidR="00CC064D" w:rsidRDefault="00CC064D" w:rsidP="00CC064D">
    <w:pPr>
      <w:pStyle w:val="Voettekst"/>
    </w:pPr>
  </w:p>
  <w:p w14:paraId="2E27B3C9" w14:textId="77777777" w:rsidR="00CC064D" w:rsidRDefault="00CC064D" w:rsidP="00CC064D">
    <w:pPr>
      <w:pStyle w:val="Voettekst"/>
    </w:pPr>
  </w:p>
  <w:p w14:paraId="4428EBB4" w14:textId="77777777" w:rsidR="00CC064D" w:rsidRDefault="00CC064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CFA54" w14:textId="77777777" w:rsidR="00347F61" w:rsidRDefault="00347F61">
      <w:r>
        <w:separator/>
      </w:r>
    </w:p>
  </w:footnote>
  <w:footnote w:type="continuationSeparator" w:id="0">
    <w:p w14:paraId="4BBC4B71" w14:textId="77777777" w:rsidR="00347F61" w:rsidRDefault="00347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1611"/>
      <w:gridCol w:w="160"/>
      <w:gridCol w:w="8006"/>
    </w:tblGrid>
    <w:tr w:rsidR="00B740D1" w14:paraId="5287B3CD" w14:textId="77777777" w:rsidTr="0060024D">
      <w:tc>
        <w:tcPr>
          <w:tcW w:w="1611" w:type="dxa"/>
        </w:tcPr>
        <w:p w14:paraId="5E33BEF1" w14:textId="77777777" w:rsidR="00AE4FEF" w:rsidRDefault="00AE4FEF" w:rsidP="00832909">
          <w:pPr>
            <w:pStyle w:val="Koptekst"/>
          </w:pPr>
        </w:p>
      </w:tc>
      <w:tc>
        <w:tcPr>
          <w:tcW w:w="160" w:type="dxa"/>
        </w:tcPr>
        <w:p w14:paraId="0231008A" w14:textId="77777777" w:rsidR="00AE4FEF" w:rsidRDefault="00AE4FEF" w:rsidP="00832909">
          <w:pPr>
            <w:rPr>
              <w:sz w:val="16"/>
            </w:rPr>
          </w:pPr>
        </w:p>
      </w:tc>
      <w:tc>
        <w:tcPr>
          <w:tcW w:w="8006" w:type="dxa"/>
        </w:tcPr>
        <w:p w14:paraId="2CEE7192" w14:textId="77777777" w:rsidR="00AE4FEF" w:rsidRDefault="00AE4FEF" w:rsidP="00832909">
          <w:pPr>
            <w:rPr>
              <w:sz w:val="16"/>
            </w:rPr>
          </w:pPr>
        </w:p>
      </w:tc>
    </w:tr>
    <w:tr w:rsidR="00B740D1" w14:paraId="2B5CBBD3" w14:textId="77777777" w:rsidTr="0060024D">
      <w:tc>
        <w:tcPr>
          <w:tcW w:w="1611" w:type="dxa"/>
        </w:tcPr>
        <w:p w14:paraId="3B098E13" w14:textId="77777777" w:rsidR="00AE4FEF" w:rsidRDefault="006308AF" w:rsidP="00832909">
          <w:pPr>
            <w:rPr>
              <w:sz w:val="16"/>
            </w:rPr>
          </w:pPr>
          <w:r>
            <w:rPr>
              <w:sz w:val="16"/>
            </w:rPr>
            <w:t>Behandeld door</w:t>
          </w:r>
        </w:p>
      </w:tc>
      <w:tc>
        <w:tcPr>
          <w:tcW w:w="160" w:type="dxa"/>
        </w:tcPr>
        <w:p w14:paraId="789C3721" w14:textId="77777777" w:rsidR="00AE4FEF" w:rsidRDefault="006308AF" w:rsidP="00832909">
          <w:pPr>
            <w:rPr>
              <w:sz w:val="16"/>
            </w:rPr>
          </w:pPr>
          <w:r>
            <w:rPr>
              <w:sz w:val="16"/>
            </w:rPr>
            <w:t>:</w:t>
          </w:r>
        </w:p>
      </w:tc>
      <w:tc>
        <w:tcPr>
          <w:tcW w:w="8006" w:type="dxa"/>
        </w:tcPr>
        <w:p w14:paraId="1BFBF117" w14:textId="7721E4A3" w:rsidR="00AE4FEF" w:rsidRDefault="00AE4FEF" w:rsidP="005415F2">
          <w:pPr>
            <w:rPr>
              <w:sz w:val="16"/>
            </w:rPr>
          </w:pPr>
        </w:p>
      </w:tc>
    </w:tr>
    <w:tr w:rsidR="00B740D1" w14:paraId="2B7AF5E0" w14:textId="77777777" w:rsidTr="0060024D">
      <w:tc>
        <w:tcPr>
          <w:tcW w:w="1611" w:type="dxa"/>
        </w:tcPr>
        <w:p w14:paraId="1F9E5789" w14:textId="77777777" w:rsidR="00AE4FEF" w:rsidRDefault="006308AF" w:rsidP="00832909">
          <w:pPr>
            <w:rPr>
              <w:sz w:val="16"/>
            </w:rPr>
          </w:pPr>
          <w:r>
            <w:rPr>
              <w:sz w:val="16"/>
            </w:rPr>
            <w:t>Telefoonnummer</w:t>
          </w:r>
        </w:p>
      </w:tc>
      <w:tc>
        <w:tcPr>
          <w:tcW w:w="160" w:type="dxa"/>
        </w:tcPr>
        <w:p w14:paraId="1890D9FF" w14:textId="77777777" w:rsidR="00AE4FEF" w:rsidRDefault="006308AF" w:rsidP="00832909">
          <w:pPr>
            <w:rPr>
              <w:sz w:val="16"/>
            </w:rPr>
          </w:pPr>
          <w:r>
            <w:rPr>
              <w:sz w:val="16"/>
            </w:rPr>
            <w:t>:</w:t>
          </w:r>
        </w:p>
      </w:tc>
      <w:tc>
        <w:tcPr>
          <w:tcW w:w="8006" w:type="dxa"/>
        </w:tcPr>
        <w:p w14:paraId="0807BA19" w14:textId="77777777" w:rsidR="00AE4FEF" w:rsidRDefault="006308AF" w:rsidP="00832909">
          <w:pPr>
            <w:rPr>
              <w:sz w:val="16"/>
            </w:rPr>
          </w:pPr>
          <w:r>
            <w:rPr>
              <w:sz w:val="16"/>
            </w:rPr>
            <w:t>14 045</w:t>
          </w:r>
        </w:p>
      </w:tc>
    </w:tr>
    <w:tr w:rsidR="00B740D1" w14:paraId="4CD3AC1F" w14:textId="77777777" w:rsidTr="0060024D">
      <w:tc>
        <w:tcPr>
          <w:tcW w:w="1611" w:type="dxa"/>
        </w:tcPr>
        <w:p w14:paraId="27374CF9" w14:textId="77777777" w:rsidR="00AE4FEF" w:rsidRDefault="006308AF" w:rsidP="00832909">
          <w:pPr>
            <w:rPr>
              <w:sz w:val="16"/>
            </w:rPr>
          </w:pPr>
          <w:r>
            <w:rPr>
              <w:sz w:val="16"/>
            </w:rPr>
            <w:t>Documentnummer</w:t>
          </w:r>
        </w:p>
      </w:tc>
      <w:tc>
        <w:tcPr>
          <w:tcW w:w="160" w:type="dxa"/>
        </w:tcPr>
        <w:p w14:paraId="0F90A196" w14:textId="77777777" w:rsidR="00AE4FEF" w:rsidRDefault="006308AF" w:rsidP="00832909">
          <w:pPr>
            <w:rPr>
              <w:sz w:val="16"/>
            </w:rPr>
          </w:pPr>
          <w:r>
            <w:rPr>
              <w:sz w:val="16"/>
            </w:rPr>
            <w:t>:</w:t>
          </w:r>
        </w:p>
      </w:tc>
      <w:tc>
        <w:tcPr>
          <w:tcW w:w="8006" w:type="dxa"/>
        </w:tcPr>
        <w:p w14:paraId="3A93A2A7" w14:textId="77777777" w:rsidR="00AE4FEF" w:rsidRDefault="006308AF" w:rsidP="00832909">
          <w:pPr>
            <w:tabs>
              <w:tab w:val="clear" w:pos="340"/>
              <w:tab w:val="clear" w:pos="680"/>
              <w:tab w:val="clear" w:pos="1021"/>
              <w:tab w:val="clear" w:pos="1361"/>
              <w:tab w:val="clear" w:pos="1701"/>
            </w:tabs>
            <w:rPr>
              <w:sz w:val="16"/>
            </w:rPr>
          </w:pPr>
          <w:r>
            <w:rPr>
              <w:sz w:val="16"/>
            </w:rPr>
            <w:t>B.25.2105</w:t>
          </w:r>
        </w:p>
      </w:tc>
    </w:tr>
  </w:tbl>
  <w:p w14:paraId="6F7EF7BA" w14:textId="77777777" w:rsidR="00AE4FEF" w:rsidRDefault="00AE4FEF" w:rsidP="00AE4FEF">
    <w:pPr>
      <w:spacing w:line="200" w:lineRule="exact"/>
      <w:rPr>
        <w:sz w:val="16"/>
      </w:rPr>
    </w:pPr>
  </w:p>
  <w:p w14:paraId="74F28BEF" w14:textId="77777777" w:rsidR="00AE4FEF" w:rsidRDefault="00AE4FEF" w:rsidP="00AE4FEF">
    <w:pPr>
      <w:spacing w:line="200" w:lineRule="exact"/>
      <w:rPr>
        <w:sz w:val="16"/>
      </w:rPr>
    </w:pPr>
  </w:p>
  <w:p w14:paraId="17EF4949" w14:textId="77777777" w:rsidR="00AE4FEF" w:rsidRDefault="00AE4FEF" w:rsidP="00AE4FEF">
    <w:pPr>
      <w:spacing w:line="200" w:lineRule="exact"/>
      <w:rPr>
        <w:sz w:val="16"/>
      </w:rPr>
    </w:pPr>
  </w:p>
  <w:p w14:paraId="51DB39EE" w14:textId="77777777" w:rsidR="00AE4FEF" w:rsidRPr="00AE4FEF" w:rsidRDefault="00AE4FEF" w:rsidP="00AE4FEF">
    <w:pPr>
      <w:spacing w:line="200" w:lineRule="exact"/>
      <w:rPr>
        <w:sz w:val="16"/>
      </w:rPr>
    </w:pPr>
  </w:p>
  <w:p w14:paraId="624A3314" w14:textId="77777777" w:rsidR="00CC064D" w:rsidRPr="00AE4FEF" w:rsidRDefault="00CC064D" w:rsidP="00AE4FEF">
    <w:pPr>
      <w:spacing w:line="200" w:lineRule="exact"/>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A2266" w14:textId="77777777" w:rsidR="00CC064D" w:rsidRDefault="00CC064D" w:rsidP="00CC064D">
    <w:pPr>
      <w:pStyle w:val="Koptekst"/>
      <w:spacing w:line="200" w:lineRule="exact"/>
    </w:pPr>
  </w:p>
  <w:p w14:paraId="66A695EC" w14:textId="77777777" w:rsidR="00CC064D" w:rsidRDefault="00CC064D" w:rsidP="00CC064D">
    <w:pPr>
      <w:pStyle w:val="Koptekst"/>
      <w:spacing w:line="200" w:lineRule="exact"/>
    </w:pPr>
  </w:p>
  <w:p w14:paraId="1FD25AAC" w14:textId="77777777" w:rsidR="00CC064D" w:rsidRDefault="00CC064D" w:rsidP="00CC064D">
    <w:pPr>
      <w:pStyle w:val="Koptekst"/>
      <w:spacing w:line="200" w:lineRule="exact"/>
    </w:pPr>
  </w:p>
  <w:p w14:paraId="63ED4D74" w14:textId="77777777" w:rsidR="00CC064D" w:rsidRDefault="00CC064D" w:rsidP="00CC064D">
    <w:pPr>
      <w:pStyle w:val="Koptekst"/>
      <w:spacing w:line="200" w:lineRule="exact"/>
    </w:pPr>
  </w:p>
  <w:p w14:paraId="21C1343C" w14:textId="77777777" w:rsidR="00CC064D" w:rsidRDefault="00CC064D" w:rsidP="00CC064D">
    <w:pPr>
      <w:pStyle w:val="Koptekst"/>
      <w:spacing w:line="200" w:lineRule="exact"/>
    </w:pPr>
  </w:p>
  <w:p w14:paraId="0BFD9427" w14:textId="77777777" w:rsidR="00CC064D" w:rsidRDefault="00CC064D" w:rsidP="00CC064D">
    <w:pPr>
      <w:pStyle w:val="Koptekst"/>
      <w:spacing w:line="200" w:lineRule="exact"/>
    </w:pPr>
  </w:p>
  <w:p w14:paraId="1A29520B" w14:textId="77777777" w:rsidR="00CC064D" w:rsidRDefault="00CC064D" w:rsidP="00CC064D">
    <w:pPr>
      <w:pStyle w:val="Koptekst"/>
      <w:spacing w:line="200" w:lineRule="exact"/>
    </w:pPr>
  </w:p>
  <w:p w14:paraId="3E3D3A7A" w14:textId="77777777" w:rsidR="00CC064D" w:rsidRDefault="00CC064D" w:rsidP="00CC064D">
    <w:pPr>
      <w:pStyle w:val="Koptekst"/>
      <w:spacing w:line="200" w:lineRule="exact"/>
    </w:pPr>
  </w:p>
  <w:p w14:paraId="4DF922ED" w14:textId="77777777" w:rsidR="00CC064D" w:rsidRDefault="00CC064D" w:rsidP="00CC064D">
    <w:pPr>
      <w:pStyle w:val="Koptekst"/>
      <w:spacing w:line="200" w:lineRule="exact"/>
    </w:pPr>
  </w:p>
  <w:p w14:paraId="69BDB84F" w14:textId="77777777" w:rsidR="00CC064D" w:rsidRDefault="00CC064D" w:rsidP="00AE4FEF">
    <w:pPr>
      <w:pStyle w:val="Koptekst"/>
      <w:spacing w:line="200" w:lineRule="exact"/>
    </w:pPr>
  </w:p>
  <w:tbl>
    <w:tblPr>
      <w:tblW w:w="985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913"/>
      <w:gridCol w:w="200"/>
      <w:gridCol w:w="7738"/>
    </w:tblGrid>
    <w:tr w:rsidR="00B740D1" w14:paraId="000639C5" w14:textId="77777777" w:rsidTr="0060024D">
      <w:tc>
        <w:tcPr>
          <w:tcW w:w="9851" w:type="dxa"/>
          <w:gridSpan w:val="3"/>
          <w:shd w:val="clear" w:color="auto" w:fill="000000"/>
        </w:tcPr>
        <w:p w14:paraId="2E54A337" w14:textId="77777777" w:rsidR="00AE4FEF" w:rsidRDefault="006308AF" w:rsidP="00B94DDD">
          <w:pPr>
            <w:tabs>
              <w:tab w:val="left" w:pos="4536"/>
            </w:tabs>
            <w:spacing w:before="60" w:after="60"/>
            <w:ind w:right="-68"/>
            <w:rPr>
              <w:b/>
              <w:color w:val="FFFFFF"/>
              <w:sz w:val="24"/>
            </w:rPr>
          </w:pPr>
          <w:r>
            <w:rPr>
              <w:b/>
              <w:color w:val="FFFFFF"/>
              <w:sz w:val="24"/>
            </w:rPr>
            <w:t xml:space="preserve"> </w:t>
          </w:r>
          <w:r w:rsidR="00B94DDD">
            <w:rPr>
              <w:b/>
              <w:color w:val="FFFFFF"/>
              <w:sz w:val="24"/>
            </w:rPr>
            <w:t>B</w:t>
          </w:r>
          <w:r w:rsidR="00D94747">
            <w:rPr>
              <w:b/>
              <w:color w:val="FFFFFF"/>
              <w:sz w:val="24"/>
            </w:rPr>
            <w:t>esluit</w:t>
          </w:r>
          <w:r w:rsidR="00B94DDD">
            <w:rPr>
              <w:b/>
              <w:color w:val="FFFFFF"/>
              <w:sz w:val="24"/>
            </w:rPr>
            <w:t xml:space="preserve"> </w:t>
          </w:r>
          <w:r>
            <w:rPr>
              <w:b/>
              <w:color w:val="FFFFFF"/>
              <w:sz w:val="24"/>
            </w:rPr>
            <w:t>B&amp;W</w:t>
          </w:r>
        </w:p>
      </w:tc>
    </w:tr>
    <w:tr w:rsidR="00B740D1" w14:paraId="605D3E7B" w14:textId="77777777" w:rsidTr="0060024D">
      <w:tblPrEx>
        <w:tblBorders>
          <w:top w:val="none" w:sz="0" w:space="0" w:color="auto"/>
          <w:left w:val="none" w:sz="0" w:space="0" w:color="auto"/>
          <w:bottom w:val="none" w:sz="0" w:space="0" w:color="auto"/>
          <w:right w:val="none" w:sz="0" w:space="0" w:color="auto"/>
        </w:tblBorders>
      </w:tblPrEx>
      <w:trPr>
        <w:cantSplit/>
        <w:trHeight w:hRule="exact" w:val="189"/>
      </w:trPr>
      <w:tc>
        <w:tcPr>
          <w:tcW w:w="9851" w:type="dxa"/>
          <w:gridSpan w:val="3"/>
        </w:tcPr>
        <w:p w14:paraId="09E2E44E" w14:textId="77777777" w:rsidR="00AE4FEF" w:rsidRDefault="00AE4FEF" w:rsidP="00832909">
          <w:pPr>
            <w:pStyle w:val="benw-besluitkop"/>
          </w:pPr>
        </w:p>
      </w:tc>
    </w:tr>
    <w:tr w:rsidR="00B740D1" w14:paraId="5B53CDB4"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7432DA61" w14:textId="77777777" w:rsidR="00AE4FEF" w:rsidRDefault="006308AF" w:rsidP="00832909">
          <w:pPr>
            <w:pStyle w:val="benw-besluitkop"/>
          </w:pPr>
          <w:r>
            <w:t>Behandeld door</w:t>
          </w:r>
        </w:p>
      </w:tc>
      <w:tc>
        <w:tcPr>
          <w:tcW w:w="200" w:type="dxa"/>
        </w:tcPr>
        <w:p w14:paraId="5DF09FDE" w14:textId="77777777" w:rsidR="00AE4FEF" w:rsidRDefault="006308AF" w:rsidP="00832909">
          <w:pPr>
            <w:pStyle w:val="benw-besluitkop"/>
          </w:pPr>
          <w:r>
            <w:t>:</w:t>
          </w:r>
        </w:p>
      </w:tc>
      <w:tc>
        <w:tcPr>
          <w:tcW w:w="7738" w:type="dxa"/>
        </w:tcPr>
        <w:p w14:paraId="7331DF63" w14:textId="55BC123A" w:rsidR="00AE4FEF" w:rsidRDefault="00AE4FEF" w:rsidP="00172F62">
          <w:pPr>
            <w:pStyle w:val="benw-besluitkop"/>
          </w:pPr>
        </w:p>
      </w:tc>
    </w:tr>
    <w:tr w:rsidR="00B740D1" w14:paraId="3F80D0C1"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39074C3B" w14:textId="77777777" w:rsidR="007E1F67" w:rsidRDefault="006308AF" w:rsidP="00F0521C">
          <w:pPr>
            <w:pStyle w:val="benw-besluitkop"/>
          </w:pPr>
          <w:r>
            <w:t>Organisatieonderdeel</w:t>
          </w:r>
        </w:p>
      </w:tc>
      <w:tc>
        <w:tcPr>
          <w:tcW w:w="200" w:type="dxa"/>
        </w:tcPr>
        <w:p w14:paraId="6804451A" w14:textId="77777777" w:rsidR="007E1F67" w:rsidRDefault="006308AF" w:rsidP="00F0521C">
          <w:pPr>
            <w:pStyle w:val="benw-besluitkop"/>
          </w:pPr>
          <w:r>
            <w:t>:</w:t>
          </w:r>
        </w:p>
      </w:tc>
      <w:tc>
        <w:tcPr>
          <w:tcW w:w="7738" w:type="dxa"/>
        </w:tcPr>
        <w:p w14:paraId="06DBF634" w14:textId="77777777" w:rsidR="007E1F67" w:rsidRDefault="006308AF" w:rsidP="00F0521C">
          <w:pPr>
            <w:pStyle w:val="benw-besluitkop"/>
          </w:pPr>
          <w:r>
            <w:t>Ruimtelijke Ontwikkeling en Grondzaken</w:t>
          </w:r>
        </w:p>
      </w:tc>
    </w:tr>
    <w:tr w:rsidR="00B740D1" w14:paraId="588FA33F"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4BD547DE" w14:textId="77777777" w:rsidR="00AE4FEF" w:rsidRDefault="006308AF" w:rsidP="00832909">
          <w:pPr>
            <w:pStyle w:val="benw-besluitkop"/>
          </w:pPr>
          <w:r>
            <w:t>Telefoonnummer</w:t>
          </w:r>
        </w:p>
      </w:tc>
      <w:tc>
        <w:tcPr>
          <w:tcW w:w="200" w:type="dxa"/>
        </w:tcPr>
        <w:p w14:paraId="5032DBA0" w14:textId="77777777" w:rsidR="00AE4FEF" w:rsidRDefault="006308AF" w:rsidP="00832909">
          <w:pPr>
            <w:pStyle w:val="benw-besluitkop"/>
          </w:pPr>
          <w:r>
            <w:t>:</w:t>
          </w:r>
        </w:p>
      </w:tc>
      <w:tc>
        <w:tcPr>
          <w:tcW w:w="7738" w:type="dxa"/>
        </w:tcPr>
        <w:p w14:paraId="4A206A02" w14:textId="77777777" w:rsidR="00AE4FEF" w:rsidRDefault="006308AF" w:rsidP="00832909">
          <w:pPr>
            <w:pStyle w:val="benw-besluitkop"/>
          </w:pPr>
          <w:r>
            <w:t>14 045</w:t>
          </w:r>
        </w:p>
      </w:tc>
    </w:tr>
    <w:tr w:rsidR="00B740D1" w14:paraId="567388F4"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19767D88" w14:textId="77777777" w:rsidR="001047C3" w:rsidRDefault="006308AF" w:rsidP="00852E47">
          <w:pPr>
            <w:pStyle w:val="benw-besluitkop"/>
          </w:pPr>
          <w:r>
            <w:t>Documentnummer</w:t>
          </w:r>
        </w:p>
      </w:tc>
      <w:tc>
        <w:tcPr>
          <w:tcW w:w="200" w:type="dxa"/>
        </w:tcPr>
        <w:p w14:paraId="71BA957B" w14:textId="77777777" w:rsidR="001047C3" w:rsidRDefault="006308AF" w:rsidP="00852E47">
          <w:pPr>
            <w:pStyle w:val="benw-besluitkop"/>
          </w:pPr>
          <w:r>
            <w:t>:</w:t>
          </w:r>
        </w:p>
      </w:tc>
      <w:tc>
        <w:tcPr>
          <w:tcW w:w="7738" w:type="dxa"/>
        </w:tcPr>
        <w:p w14:paraId="1E05900A" w14:textId="77777777" w:rsidR="001047C3" w:rsidRDefault="006308AF" w:rsidP="00852E47">
          <w:pPr>
            <w:pStyle w:val="benw-besluitkop"/>
          </w:pPr>
          <w:r>
            <w:rPr>
              <w:szCs w:val="16"/>
            </w:rPr>
            <w:t>B.25.2105</w:t>
          </w:r>
          <w:r w:rsidRPr="00712C66">
            <w:rPr>
              <w:szCs w:val="16"/>
            </w:rPr>
            <w:t xml:space="preserve"> </w:t>
          </w:r>
          <w:r>
            <w:rPr>
              <w:szCs w:val="16"/>
            </w:rPr>
            <w:t xml:space="preserve"> </w:t>
          </w:r>
          <w:r w:rsidR="00CF4EEE" w:rsidRPr="00CF4EEE">
            <w:rPr>
              <w:rFonts w:ascii="Z: 3of 9 BarCode" w:hAnsi="Z: 3of 9 BarCode"/>
              <w:sz w:val="22"/>
              <w:szCs w:val="22"/>
            </w:rPr>
            <w:t>*</w:t>
          </w:r>
          <w:r>
            <w:rPr>
              <w:rFonts w:ascii="Z: 3of 9 BarCode" w:hAnsi="Z: 3of 9 BarCode" w:cs="Lucida Sans Unicode"/>
              <w:sz w:val="22"/>
              <w:szCs w:val="22"/>
            </w:rPr>
            <w:t>B.25.2105</w:t>
          </w:r>
          <w:r w:rsidR="00CF4EEE" w:rsidRPr="00CF4EEE">
            <w:rPr>
              <w:rFonts w:ascii="Z: 3of 9 BarCode" w:hAnsi="Z: 3of 9 BarCode" w:cs="Lucida Sans Unicode"/>
              <w:sz w:val="22"/>
              <w:szCs w:val="22"/>
            </w:rPr>
            <w:t>*</w:t>
          </w:r>
        </w:p>
      </w:tc>
    </w:tr>
    <w:tr w:rsidR="00B740D1" w14:paraId="44E43B7D"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2959D0C2" w14:textId="77777777" w:rsidR="007A1C6A" w:rsidRDefault="006308AF" w:rsidP="003C5921">
          <w:pPr>
            <w:pStyle w:val="benw-besluitkop"/>
          </w:pPr>
          <w:r>
            <w:t>Datum document</w:t>
          </w:r>
        </w:p>
      </w:tc>
      <w:tc>
        <w:tcPr>
          <w:tcW w:w="200" w:type="dxa"/>
        </w:tcPr>
        <w:p w14:paraId="75AA6D54" w14:textId="77777777" w:rsidR="007A1C6A" w:rsidRDefault="006308AF" w:rsidP="003C5921">
          <w:pPr>
            <w:pStyle w:val="benw-besluitkop"/>
          </w:pPr>
          <w:r>
            <w:t>:</w:t>
          </w:r>
        </w:p>
      </w:tc>
      <w:tc>
        <w:tcPr>
          <w:tcW w:w="7738" w:type="dxa"/>
        </w:tcPr>
        <w:p w14:paraId="26311AF7" w14:textId="77777777" w:rsidR="007A1C6A" w:rsidRDefault="00B0139E" w:rsidP="003C5921">
          <w:pPr>
            <w:pStyle w:val="benw-besluitkop"/>
          </w:pPr>
          <w:r>
            <w:t>25</w:t>
          </w:r>
          <w:r w:rsidR="006308AF">
            <w:t xml:space="preserve"> november 2025</w:t>
          </w:r>
        </w:p>
      </w:tc>
    </w:tr>
  </w:tbl>
  <w:p w14:paraId="02CB0860" w14:textId="77777777" w:rsidR="00AE4FEF" w:rsidRPr="007C7F4A" w:rsidRDefault="00AE4FEF" w:rsidP="007C7F4A">
    <w:pPr>
      <w:pStyle w:val="Koptekst"/>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16C"/>
    <w:multiLevelType w:val="hybridMultilevel"/>
    <w:tmpl w:val="BCBE4D6A"/>
    <w:lvl w:ilvl="0" w:tplc="73FABA14">
      <w:start w:val="1"/>
      <w:numFmt w:val="bullet"/>
      <w:lvlText w:val=""/>
      <w:lvlJc w:val="left"/>
      <w:pPr>
        <w:tabs>
          <w:tab w:val="num" w:pos="340"/>
        </w:tabs>
        <w:ind w:left="340" w:hanging="340"/>
      </w:pPr>
      <w:rPr>
        <w:rFonts w:ascii="Symbol" w:hAnsi="Symbol" w:hint="default"/>
      </w:rPr>
    </w:lvl>
    <w:lvl w:ilvl="1" w:tplc="1DA807A8" w:tentative="1">
      <w:start w:val="1"/>
      <w:numFmt w:val="bullet"/>
      <w:lvlText w:val="o"/>
      <w:lvlJc w:val="left"/>
      <w:pPr>
        <w:tabs>
          <w:tab w:val="num" w:pos="1440"/>
        </w:tabs>
        <w:ind w:left="1440" w:hanging="360"/>
      </w:pPr>
      <w:rPr>
        <w:rFonts w:ascii="Courier New" w:hAnsi="Courier New" w:cs="Courier New" w:hint="default"/>
      </w:rPr>
    </w:lvl>
    <w:lvl w:ilvl="2" w:tplc="1E1C860C" w:tentative="1">
      <w:start w:val="1"/>
      <w:numFmt w:val="bullet"/>
      <w:lvlText w:val=""/>
      <w:lvlJc w:val="left"/>
      <w:pPr>
        <w:tabs>
          <w:tab w:val="num" w:pos="2160"/>
        </w:tabs>
        <w:ind w:left="2160" w:hanging="360"/>
      </w:pPr>
      <w:rPr>
        <w:rFonts w:ascii="Wingdings" w:hAnsi="Wingdings" w:hint="default"/>
      </w:rPr>
    </w:lvl>
    <w:lvl w:ilvl="3" w:tplc="FEC6A26E" w:tentative="1">
      <w:start w:val="1"/>
      <w:numFmt w:val="bullet"/>
      <w:lvlText w:val=""/>
      <w:lvlJc w:val="left"/>
      <w:pPr>
        <w:tabs>
          <w:tab w:val="num" w:pos="2880"/>
        </w:tabs>
        <w:ind w:left="2880" w:hanging="360"/>
      </w:pPr>
      <w:rPr>
        <w:rFonts w:ascii="Symbol" w:hAnsi="Symbol" w:hint="default"/>
      </w:rPr>
    </w:lvl>
    <w:lvl w:ilvl="4" w:tplc="EA98812C" w:tentative="1">
      <w:start w:val="1"/>
      <w:numFmt w:val="bullet"/>
      <w:lvlText w:val="o"/>
      <w:lvlJc w:val="left"/>
      <w:pPr>
        <w:tabs>
          <w:tab w:val="num" w:pos="3600"/>
        </w:tabs>
        <w:ind w:left="3600" w:hanging="360"/>
      </w:pPr>
      <w:rPr>
        <w:rFonts w:ascii="Courier New" w:hAnsi="Courier New" w:cs="Courier New" w:hint="default"/>
      </w:rPr>
    </w:lvl>
    <w:lvl w:ilvl="5" w:tplc="DCD2286C" w:tentative="1">
      <w:start w:val="1"/>
      <w:numFmt w:val="bullet"/>
      <w:lvlText w:val=""/>
      <w:lvlJc w:val="left"/>
      <w:pPr>
        <w:tabs>
          <w:tab w:val="num" w:pos="4320"/>
        </w:tabs>
        <w:ind w:left="4320" w:hanging="360"/>
      </w:pPr>
      <w:rPr>
        <w:rFonts w:ascii="Wingdings" w:hAnsi="Wingdings" w:hint="default"/>
      </w:rPr>
    </w:lvl>
    <w:lvl w:ilvl="6" w:tplc="25767332" w:tentative="1">
      <w:start w:val="1"/>
      <w:numFmt w:val="bullet"/>
      <w:lvlText w:val=""/>
      <w:lvlJc w:val="left"/>
      <w:pPr>
        <w:tabs>
          <w:tab w:val="num" w:pos="5040"/>
        </w:tabs>
        <w:ind w:left="5040" w:hanging="360"/>
      </w:pPr>
      <w:rPr>
        <w:rFonts w:ascii="Symbol" w:hAnsi="Symbol" w:hint="default"/>
      </w:rPr>
    </w:lvl>
    <w:lvl w:ilvl="7" w:tplc="C0B0B436" w:tentative="1">
      <w:start w:val="1"/>
      <w:numFmt w:val="bullet"/>
      <w:lvlText w:val="o"/>
      <w:lvlJc w:val="left"/>
      <w:pPr>
        <w:tabs>
          <w:tab w:val="num" w:pos="5760"/>
        </w:tabs>
        <w:ind w:left="5760" w:hanging="360"/>
      </w:pPr>
      <w:rPr>
        <w:rFonts w:ascii="Courier New" w:hAnsi="Courier New" w:cs="Courier New" w:hint="default"/>
      </w:rPr>
    </w:lvl>
    <w:lvl w:ilvl="8" w:tplc="28A0EB4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63350"/>
    <w:multiLevelType w:val="hybridMultilevel"/>
    <w:tmpl w:val="A044B998"/>
    <w:lvl w:ilvl="0" w:tplc="36DAA406">
      <w:start w:val="1"/>
      <w:numFmt w:val="decimal"/>
      <w:lvlText w:val="%1."/>
      <w:lvlJc w:val="left"/>
      <w:pPr>
        <w:tabs>
          <w:tab w:val="num" w:pos="340"/>
        </w:tabs>
        <w:ind w:left="340" w:hanging="340"/>
      </w:pPr>
      <w:rPr>
        <w:rFonts w:hint="default"/>
      </w:rPr>
    </w:lvl>
    <w:lvl w:ilvl="1" w:tplc="108ACABE" w:tentative="1">
      <w:start w:val="1"/>
      <w:numFmt w:val="lowerLetter"/>
      <w:lvlText w:val="%2."/>
      <w:lvlJc w:val="left"/>
      <w:pPr>
        <w:tabs>
          <w:tab w:val="num" w:pos="1440"/>
        </w:tabs>
        <w:ind w:left="1440" w:hanging="360"/>
      </w:pPr>
    </w:lvl>
    <w:lvl w:ilvl="2" w:tplc="83ACDBF6" w:tentative="1">
      <w:start w:val="1"/>
      <w:numFmt w:val="lowerRoman"/>
      <w:lvlText w:val="%3."/>
      <w:lvlJc w:val="right"/>
      <w:pPr>
        <w:tabs>
          <w:tab w:val="num" w:pos="2160"/>
        </w:tabs>
        <w:ind w:left="2160" w:hanging="180"/>
      </w:pPr>
    </w:lvl>
    <w:lvl w:ilvl="3" w:tplc="1AA2184E" w:tentative="1">
      <w:start w:val="1"/>
      <w:numFmt w:val="decimal"/>
      <w:lvlText w:val="%4."/>
      <w:lvlJc w:val="left"/>
      <w:pPr>
        <w:tabs>
          <w:tab w:val="num" w:pos="2880"/>
        </w:tabs>
        <w:ind w:left="2880" w:hanging="360"/>
      </w:pPr>
    </w:lvl>
    <w:lvl w:ilvl="4" w:tplc="ECF627F0" w:tentative="1">
      <w:start w:val="1"/>
      <w:numFmt w:val="lowerLetter"/>
      <w:lvlText w:val="%5."/>
      <w:lvlJc w:val="left"/>
      <w:pPr>
        <w:tabs>
          <w:tab w:val="num" w:pos="3600"/>
        </w:tabs>
        <w:ind w:left="3600" w:hanging="360"/>
      </w:pPr>
    </w:lvl>
    <w:lvl w:ilvl="5" w:tplc="6CE86E42" w:tentative="1">
      <w:start w:val="1"/>
      <w:numFmt w:val="lowerRoman"/>
      <w:lvlText w:val="%6."/>
      <w:lvlJc w:val="right"/>
      <w:pPr>
        <w:tabs>
          <w:tab w:val="num" w:pos="4320"/>
        </w:tabs>
        <w:ind w:left="4320" w:hanging="180"/>
      </w:pPr>
    </w:lvl>
    <w:lvl w:ilvl="6" w:tplc="461AD2BA" w:tentative="1">
      <w:start w:val="1"/>
      <w:numFmt w:val="decimal"/>
      <w:lvlText w:val="%7."/>
      <w:lvlJc w:val="left"/>
      <w:pPr>
        <w:tabs>
          <w:tab w:val="num" w:pos="5040"/>
        </w:tabs>
        <w:ind w:left="5040" w:hanging="360"/>
      </w:pPr>
    </w:lvl>
    <w:lvl w:ilvl="7" w:tplc="E2C64058" w:tentative="1">
      <w:start w:val="1"/>
      <w:numFmt w:val="lowerLetter"/>
      <w:lvlText w:val="%8."/>
      <w:lvlJc w:val="left"/>
      <w:pPr>
        <w:tabs>
          <w:tab w:val="num" w:pos="5760"/>
        </w:tabs>
        <w:ind w:left="5760" w:hanging="360"/>
      </w:pPr>
    </w:lvl>
    <w:lvl w:ilvl="8" w:tplc="EB02482A" w:tentative="1">
      <w:start w:val="1"/>
      <w:numFmt w:val="lowerRoman"/>
      <w:lvlText w:val="%9."/>
      <w:lvlJc w:val="right"/>
      <w:pPr>
        <w:tabs>
          <w:tab w:val="num" w:pos="6480"/>
        </w:tabs>
        <w:ind w:left="6480" w:hanging="180"/>
      </w:pPr>
    </w:lvl>
  </w:abstractNum>
  <w:abstractNum w:abstractNumId="2" w15:restartNumberingAfterBreak="0">
    <w:nsid w:val="04F43A31"/>
    <w:multiLevelType w:val="hybridMultilevel"/>
    <w:tmpl w:val="6352B5C4"/>
    <w:lvl w:ilvl="0" w:tplc="28824A2A">
      <w:start w:val="1"/>
      <w:numFmt w:val="decimal"/>
      <w:lvlText w:val="%1."/>
      <w:lvlJc w:val="left"/>
      <w:pPr>
        <w:ind w:left="720" w:hanging="360"/>
      </w:pPr>
    </w:lvl>
    <w:lvl w:ilvl="1" w:tplc="9712F7C6" w:tentative="1">
      <w:start w:val="1"/>
      <w:numFmt w:val="lowerLetter"/>
      <w:lvlText w:val="%2."/>
      <w:lvlJc w:val="left"/>
      <w:pPr>
        <w:ind w:left="1440" w:hanging="360"/>
      </w:pPr>
    </w:lvl>
    <w:lvl w:ilvl="2" w:tplc="0C6C1124" w:tentative="1">
      <w:start w:val="1"/>
      <w:numFmt w:val="lowerRoman"/>
      <w:lvlText w:val="%3."/>
      <w:lvlJc w:val="right"/>
      <w:pPr>
        <w:ind w:left="2160" w:hanging="180"/>
      </w:pPr>
    </w:lvl>
    <w:lvl w:ilvl="3" w:tplc="FE06CA90" w:tentative="1">
      <w:start w:val="1"/>
      <w:numFmt w:val="decimal"/>
      <w:lvlText w:val="%4."/>
      <w:lvlJc w:val="left"/>
      <w:pPr>
        <w:ind w:left="2880" w:hanging="360"/>
      </w:pPr>
    </w:lvl>
    <w:lvl w:ilvl="4" w:tplc="929C1236" w:tentative="1">
      <w:start w:val="1"/>
      <w:numFmt w:val="lowerLetter"/>
      <w:lvlText w:val="%5."/>
      <w:lvlJc w:val="left"/>
      <w:pPr>
        <w:ind w:left="3600" w:hanging="360"/>
      </w:pPr>
    </w:lvl>
    <w:lvl w:ilvl="5" w:tplc="032A9CD8" w:tentative="1">
      <w:start w:val="1"/>
      <w:numFmt w:val="lowerRoman"/>
      <w:lvlText w:val="%6."/>
      <w:lvlJc w:val="right"/>
      <w:pPr>
        <w:ind w:left="4320" w:hanging="180"/>
      </w:pPr>
    </w:lvl>
    <w:lvl w:ilvl="6" w:tplc="A09C1ECE" w:tentative="1">
      <w:start w:val="1"/>
      <w:numFmt w:val="decimal"/>
      <w:lvlText w:val="%7."/>
      <w:lvlJc w:val="left"/>
      <w:pPr>
        <w:ind w:left="5040" w:hanging="360"/>
      </w:pPr>
    </w:lvl>
    <w:lvl w:ilvl="7" w:tplc="1A28E488" w:tentative="1">
      <w:start w:val="1"/>
      <w:numFmt w:val="lowerLetter"/>
      <w:lvlText w:val="%8."/>
      <w:lvlJc w:val="left"/>
      <w:pPr>
        <w:ind w:left="5760" w:hanging="360"/>
      </w:pPr>
    </w:lvl>
    <w:lvl w:ilvl="8" w:tplc="B99C08C4" w:tentative="1">
      <w:start w:val="1"/>
      <w:numFmt w:val="lowerRoman"/>
      <w:lvlText w:val="%9."/>
      <w:lvlJc w:val="right"/>
      <w:pPr>
        <w:ind w:left="6480" w:hanging="180"/>
      </w:pPr>
    </w:lvl>
  </w:abstractNum>
  <w:abstractNum w:abstractNumId="3" w15:restartNumberingAfterBreak="0">
    <w:nsid w:val="064C30EB"/>
    <w:multiLevelType w:val="hybridMultilevel"/>
    <w:tmpl w:val="E01AFFE0"/>
    <w:lvl w:ilvl="0" w:tplc="B20AD438">
      <w:start w:val="1"/>
      <w:numFmt w:val="decimal"/>
      <w:lvlText w:val="%1."/>
      <w:lvlJc w:val="left"/>
      <w:pPr>
        <w:tabs>
          <w:tab w:val="num" w:pos="720"/>
        </w:tabs>
        <w:ind w:left="720" w:hanging="360"/>
      </w:pPr>
    </w:lvl>
    <w:lvl w:ilvl="1" w:tplc="214E3634" w:tentative="1">
      <w:start w:val="1"/>
      <w:numFmt w:val="lowerLetter"/>
      <w:lvlText w:val="%2."/>
      <w:lvlJc w:val="left"/>
      <w:pPr>
        <w:tabs>
          <w:tab w:val="num" w:pos="1440"/>
        </w:tabs>
        <w:ind w:left="1440" w:hanging="360"/>
      </w:pPr>
    </w:lvl>
    <w:lvl w:ilvl="2" w:tplc="E834BDB6" w:tentative="1">
      <w:start w:val="1"/>
      <w:numFmt w:val="lowerRoman"/>
      <w:lvlText w:val="%3."/>
      <w:lvlJc w:val="right"/>
      <w:pPr>
        <w:tabs>
          <w:tab w:val="num" w:pos="2160"/>
        </w:tabs>
        <w:ind w:left="2160" w:hanging="180"/>
      </w:pPr>
    </w:lvl>
    <w:lvl w:ilvl="3" w:tplc="768A0856" w:tentative="1">
      <w:start w:val="1"/>
      <w:numFmt w:val="decimal"/>
      <w:lvlText w:val="%4."/>
      <w:lvlJc w:val="left"/>
      <w:pPr>
        <w:tabs>
          <w:tab w:val="num" w:pos="2880"/>
        </w:tabs>
        <w:ind w:left="2880" w:hanging="360"/>
      </w:pPr>
    </w:lvl>
    <w:lvl w:ilvl="4" w:tplc="0CE6395E" w:tentative="1">
      <w:start w:val="1"/>
      <w:numFmt w:val="lowerLetter"/>
      <w:lvlText w:val="%5."/>
      <w:lvlJc w:val="left"/>
      <w:pPr>
        <w:tabs>
          <w:tab w:val="num" w:pos="3600"/>
        </w:tabs>
        <w:ind w:left="3600" w:hanging="360"/>
      </w:pPr>
    </w:lvl>
    <w:lvl w:ilvl="5" w:tplc="2ADEDB4C" w:tentative="1">
      <w:start w:val="1"/>
      <w:numFmt w:val="lowerRoman"/>
      <w:lvlText w:val="%6."/>
      <w:lvlJc w:val="right"/>
      <w:pPr>
        <w:tabs>
          <w:tab w:val="num" w:pos="4320"/>
        </w:tabs>
        <w:ind w:left="4320" w:hanging="180"/>
      </w:pPr>
    </w:lvl>
    <w:lvl w:ilvl="6" w:tplc="79263F9C" w:tentative="1">
      <w:start w:val="1"/>
      <w:numFmt w:val="decimal"/>
      <w:lvlText w:val="%7."/>
      <w:lvlJc w:val="left"/>
      <w:pPr>
        <w:tabs>
          <w:tab w:val="num" w:pos="5040"/>
        </w:tabs>
        <w:ind w:left="5040" w:hanging="360"/>
      </w:pPr>
    </w:lvl>
    <w:lvl w:ilvl="7" w:tplc="B6C2A158" w:tentative="1">
      <w:start w:val="1"/>
      <w:numFmt w:val="lowerLetter"/>
      <w:lvlText w:val="%8."/>
      <w:lvlJc w:val="left"/>
      <w:pPr>
        <w:tabs>
          <w:tab w:val="num" w:pos="5760"/>
        </w:tabs>
        <w:ind w:left="5760" w:hanging="360"/>
      </w:pPr>
    </w:lvl>
    <w:lvl w:ilvl="8" w:tplc="59B4AB68" w:tentative="1">
      <w:start w:val="1"/>
      <w:numFmt w:val="lowerRoman"/>
      <w:lvlText w:val="%9."/>
      <w:lvlJc w:val="right"/>
      <w:pPr>
        <w:tabs>
          <w:tab w:val="num" w:pos="6480"/>
        </w:tabs>
        <w:ind w:left="6480" w:hanging="180"/>
      </w:pPr>
    </w:lvl>
  </w:abstractNum>
  <w:abstractNum w:abstractNumId="4" w15:restartNumberingAfterBreak="0">
    <w:nsid w:val="0E3237B3"/>
    <w:multiLevelType w:val="hybridMultilevel"/>
    <w:tmpl w:val="3A24F320"/>
    <w:lvl w:ilvl="0" w:tplc="4ABC8C92">
      <w:start w:val="1"/>
      <w:numFmt w:val="bullet"/>
      <w:lvlText w:val=""/>
      <w:lvlJc w:val="left"/>
      <w:pPr>
        <w:tabs>
          <w:tab w:val="num" w:pos="340"/>
        </w:tabs>
        <w:ind w:left="340" w:hanging="340"/>
      </w:pPr>
      <w:rPr>
        <w:rFonts w:ascii="Symbol" w:hAnsi="Symbol" w:hint="default"/>
      </w:rPr>
    </w:lvl>
    <w:lvl w:ilvl="1" w:tplc="3DFA0A72" w:tentative="1">
      <w:start w:val="1"/>
      <w:numFmt w:val="bullet"/>
      <w:lvlText w:val="o"/>
      <w:lvlJc w:val="left"/>
      <w:pPr>
        <w:tabs>
          <w:tab w:val="num" w:pos="1440"/>
        </w:tabs>
        <w:ind w:left="1440" w:hanging="360"/>
      </w:pPr>
      <w:rPr>
        <w:rFonts w:ascii="Courier New" w:hAnsi="Courier New" w:cs="Courier New" w:hint="default"/>
      </w:rPr>
    </w:lvl>
    <w:lvl w:ilvl="2" w:tplc="007AAA20" w:tentative="1">
      <w:start w:val="1"/>
      <w:numFmt w:val="bullet"/>
      <w:lvlText w:val=""/>
      <w:lvlJc w:val="left"/>
      <w:pPr>
        <w:tabs>
          <w:tab w:val="num" w:pos="2160"/>
        </w:tabs>
        <w:ind w:left="2160" w:hanging="360"/>
      </w:pPr>
      <w:rPr>
        <w:rFonts w:ascii="Wingdings" w:hAnsi="Wingdings" w:hint="default"/>
      </w:rPr>
    </w:lvl>
    <w:lvl w:ilvl="3" w:tplc="37E0FE7A" w:tentative="1">
      <w:start w:val="1"/>
      <w:numFmt w:val="bullet"/>
      <w:lvlText w:val=""/>
      <w:lvlJc w:val="left"/>
      <w:pPr>
        <w:tabs>
          <w:tab w:val="num" w:pos="2880"/>
        </w:tabs>
        <w:ind w:left="2880" w:hanging="360"/>
      </w:pPr>
      <w:rPr>
        <w:rFonts w:ascii="Symbol" w:hAnsi="Symbol" w:hint="default"/>
      </w:rPr>
    </w:lvl>
    <w:lvl w:ilvl="4" w:tplc="3D02F902" w:tentative="1">
      <w:start w:val="1"/>
      <w:numFmt w:val="bullet"/>
      <w:lvlText w:val="o"/>
      <w:lvlJc w:val="left"/>
      <w:pPr>
        <w:tabs>
          <w:tab w:val="num" w:pos="3600"/>
        </w:tabs>
        <w:ind w:left="3600" w:hanging="360"/>
      </w:pPr>
      <w:rPr>
        <w:rFonts w:ascii="Courier New" w:hAnsi="Courier New" w:cs="Courier New" w:hint="default"/>
      </w:rPr>
    </w:lvl>
    <w:lvl w:ilvl="5" w:tplc="6BF65D4E" w:tentative="1">
      <w:start w:val="1"/>
      <w:numFmt w:val="bullet"/>
      <w:lvlText w:val=""/>
      <w:lvlJc w:val="left"/>
      <w:pPr>
        <w:tabs>
          <w:tab w:val="num" w:pos="4320"/>
        </w:tabs>
        <w:ind w:left="4320" w:hanging="360"/>
      </w:pPr>
      <w:rPr>
        <w:rFonts w:ascii="Wingdings" w:hAnsi="Wingdings" w:hint="default"/>
      </w:rPr>
    </w:lvl>
    <w:lvl w:ilvl="6" w:tplc="CF404642" w:tentative="1">
      <w:start w:val="1"/>
      <w:numFmt w:val="bullet"/>
      <w:lvlText w:val=""/>
      <w:lvlJc w:val="left"/>
      <w:pPr>
        <w:tabs>
          <w:tab w:val="num" w:pos="5040"/>
        </w:tabs>
        <w:ind w:left="5040" w:hanging="360"/>
      </w:pPr>
      <w:rPr>
        <w:rFonts w:ascii="Symbol" w:hAnsi="Symbol" w:hint="default"/>
      </w:rPr>
    </w:lvl>
    <w:lvl w:ilvl="7" w:tplc="A7B4495E" w:tentative="1">
      <w:start w:val="1"/>
      <w:numFmt w:val="bullet"/>
      <w:lvlText w:val="o"/>
      <w:lvlJc w:val="left"/>
      <w:pPr>
        <w:tabs>
          <w:tab w:val="num" w:pos="5760"/>
        </w:tabs>
        <w:ind w:left="5760" w:hanging="360"/>
      </w:pPr>
      <w:rPr>
        <w:rFonts w:ascii="Courier New" w:hAnsi="Courier New" w:cs="Courier New" w:hint="default"/>
      </w:rPr>
    </w:lvl>
    <w:lvl w:ilvl="8" w:tplc="043CD90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54880"/>
    <w:multiLevelType w:val="multilevel"/>
    <w:tmpl w:val="D22678E4"/>
    <w:lvl w:ilvl="0">
      <w:start w:val="1"/>
      <w:numFmt w:val="decimal"/>
      <w:lvlText w:val="%1."/>
      <w:lvlJc w:val="left"/>
      <w:pPr>
        <w:tabs>
          <w:tab w:val="num" w:pos="720"/>
        </w:tabs>
        <w:ind w:left="720" w:hanging="360"/>
      </w:pPr>
    </w:lvl>
    <w:lvl w:ilvl="1">
      <w:start w:val="1"/>
      <w:numFmt w:val="bullet"/>
      <w:lvlText w:val="o"/>
      <w:lvlJc w:val="left"/>
      <w:pPr>
        <w:tabs>
          <w:tab w:val="num" w:pos="1420"/>
        </w:tabs>
        <w:ind w:left="1420" w:hanging="340"/>
      </w:pPr>
      <w:rPr>
        <w:rFonts w:ascii="Courier New" w:hAnsi="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11A2AAE"/>
    <w:multiLevelType w:val="hybridMultilevel"/>
    <w:tmpl w:val="056E930A"/>
    <w:lvl w:ilvl="0" w:tplc="F164241A">
      <w:start w:val="1"/>
      <w:numFmt w:val="bullet"/>
      <w:lvlText w:val=""/>
      <w:lvlJc w:val="left"/>
      <w:pPr>
        <w:tabs>
          <w:tab w:val="num" w:pos="0"/>
        </w:tabs>
        <w:ind w:left="340" w:hanging="340"/>
      </w:pPr>
      <w:rPr>
        <w:rFonts w:ascii="Symbol" w:hAnsi="Symbol" w:hint="default"/>
      </w:rPr>
    </w:lvl>
    <w:lvl w:ilvl="1" w:tplc="6848FAFA">
      <w:start w:val="1"/>
      <w:numFmt w:val="decimal"/>
      <w:lvlText w:val="%2."/>
      <w:lvlJc w:val="left"/>
      <w:pPr>
        <w:tabs>
          <w:tab w:val="num" w:pos="340"/>
        </w:tabs>
        <w:ind w:left="680" w:hanging="680"/>
      </w:pPr>
      <w:rPr>
        <w:rFonts w:hint="default"/>
      </w:rPr>
    </w:lvl>
    <w:lvl w:ilvl="2" w:tplc="E22C7582" w:tentative="1">
      <w:start w:val="1"/>
      <w:numFmt w:val="bullet"/>
      <w:lvlText w:val=""/>
      <w:lvlJc w:val="left"/>
      <w:pPr>
        <w:tabs>
          <w:tab w:val="num" w:pos="2160"/>
        </w:tabs>
        <w:ind w:left="2160" w:hanging="360"/>
      </w:pPr>
      <w:rPr>
        <w:rFonts w:ascii="Wingdings" w:hAnsi="Wingdings" w:hint="default"/>
      </w:rPr>
    </w:lvl>
    <w:lvl w:ilvl="3" w:tplc="899223BE" w:tentative="1">
      <w:start w:val="1"/>
      <w:numFmt w:val="bullet"/>
      <w:lvlText w:val=""/>
      <w:lvlJc w:val="left"/>
      <w:pPr>
        <w:tabs>
          <w:tab w:val="num" w:pos="2880"/>
        </w:tabs>
        <w:ind w:left="2880" w:hanging="360"/>
      </w:pPr>
      <w:rPr>
        <w:rFonts w:ascii="Symbol" w:hAnsi="Symbol" w:hint="default"/>
      </w:rPr>
    </w:lvl>
    <w:lvl w:ilvl="4" w:tplc="91447540" w:tentative="1">
      <w:start w:val="1"/>
      <w:numFmt w:val="bullet"/>
      <w:lvlText w:val="o"/>
      <w:lvlJc w:val="left"/>
      <w:pPr>
        <w:tabs>
          <w:tab w:val="num" w:pos="3600"/>
        </w:tabs>
        <w:ind w:left="3600" w:hanging="360"/>
      </w:pPr>
      <w:rPr>
        <w:rFonts w:ascii="Courier New" w:hAnsi="Courier New" w:cs="Courier New" w:hint="default"/>
      </w:rPr>
    </w:lvl>
    <w:lvl w:ilvl="5" w:tplc="991E80F4" w:tentative="1">
      <w:start w:val="1"/>
      <w:numFmt w:val="bullet"/>
      <w:lvlText w:val=""/>
      <w:lvlJc w:val="left"/>
      <w:pPr>
        <w:tabs>
          <w:tab w:val="num" w:pos="4320"/>
        </w:tabs>
        <w:ind w:left="4320" w:hanging="360"/>
      </w:pPr>
      <w:rPr>
        <w:rFonts w:ascii="Wingdings" w:hAnsi="Wingdings" w:hint="default"/>
      </w:rPr>
    </w:lvl>
    <w:lvl w:ilvl="6" w:tplc="880E2018" w:tentative="1">
      <w:start w:val="1"/>
      <w:numFmt w:val="bullet"/>
      <w:lvlText w:val=""/>
      <w:lvlJc w:val="left"/>
      <w:pPr>
        <w:tabs>
          <w:tab w:val="num" w:pos="5040"/>
        </w:tabs>
        <w:ind w:left="5040" w:hanging="360"/>
      </w:pPr>
      <w:rPr>
        <w:rFonts w:ascii="Symbol" w:hAnsi="Symbol" w:hint="default"/>
      </w:rPr>
    </w:lvl>
    <w:lvl w:ilvl="7" w:tplc="B652E7DC" w:tentative="1">
      <w:start w:val="1"/>
      <w:numFmt w:val="bullet"/>
      <w:lvlText w:val="o"/>
      <w:lvlJc w:val="left"/>
      <w:pPr>
        <w:tabs>
          <w:tab w:val="num" w:pos="5760"/>
        </w:tabs>
        <w:ind w:left="5760" w:hanging="360"/>
      </w:pPr>
      <w:rPr>
        <w:rFonts w:ascii="Courier New" w:hAnsi="Courier New" w:cs="Courier New" w:hint="default"/>
      </w:rPr>
    </w:lvl>
    <w:lvl w:ilvl="8" w:tplc="83A2566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51036D"/>
    <w:multiLevelType w:val="multilevel"/>
    <w:tmpl w:val="7DE65EDC"/>
    <w:lvl w:ilvl="0">
      <w:start w:val="1"/>
      <w:numFmt w:val="bullet"/>
      <w:lvlText w:val=""/>
      <w:lvlJc w:val="left"/>
      <w:pPr>
        <w:tabs>
          <w:tab w:val="num" w:pos="0"/>
        </w:tabs>
        <w:ind w:left="340" w:hanging="340"/>
      </w:pPr>
      <w:rPr>
        <w:rFonts w:ascii="Symbol" w:hAnsi="Symbol" w:hint="default"/>
      </w:rPr>
    </w:lvl>
    <w:lvl w:ilvl="1">
      <w:start w:val="1"/>
      <w:numFmt w:val="decimal"/>
      <w:lvlText w:val="%2."/>
      <w:lvlJc w:val="left"/>
      <w:pPr>
        <w:tabs>
          <w:tab w:val="num" w:pos="1080"/>
        </w:tabs>
        <w:ind w:left="1420" w:hanging="34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8F7831"/>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CB3638"/>
    <w:multiLevelType w:val="singleLevel"/>
    <w:tmpl w:val="0413000F"/>
    <w:lvl w:ilvl="0">
      <w:start w:val="1"/>
      <w:numFmt w:val="decimal"/>
      <w:lvlText w:val="%1."/>
      <w:lvlJc w:val="left"/>
      <w:pPr>
        <w:tabs>
          <w:tab w:val="num" w:pos="360"/>
        </w:tabs>
        <w:ind w:left="360" w:hanging="360"/>
      </w:pPr>
    </w:lvl>
  </w:abstractNum>
  <w:abstractNum w:abstractNumId="10" w15:restartNumberingAfterBreak="0">
    <w:nsid w:val="37A737FF"/>
    <w:multiLevelType w:val="multilevel"/>
    <w:tmpl w:val="27EAC084"/>
    <w:lvl w:ilvl="0">
      <w:start w:val="1"/>
      <w:numFmt w:val="bullet"/>
      <w:lvlText w:val=""/>
      <w:lvlJc w:val="left"/>
      <w:pPr>
        <w:tabs>
          <w:tab w:val="num" w:pos="0"/>
        </w:tabs>
        <w:ind w:left="340" w:hanging="340"/>
      </w:pPr>
      <w:rPr>
        <w:rFonts w:ascii="Symbol" w:hAnsi="Symbol" w:hint="default"/>
      </w:rPr>
    </w:lvl>
    <w:lvl w:ilvl="1">
      <w:start w:val="1"/>
      <w:numFmt w:val="decimal"/>
      <w:lvlText w:val="%2."/>
      <w:lvlJc w:val="left"/>
      <w:pPr>
        <w:tabs>
          <w:tab w:val="num" w:pos="0"/>
        </w:tabs>
        <w:ind w:left="907" w:hanging="90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9A7449"/>
    <w:multiLevelType w:val="hybridMultilevel"/>
    <w:tmpl w:val="E36894E2"/>
    <w:lvl w:ilvl="0" w:tplc="006C8F7A">
      <w:start w:val="1"/>
      <w:numFmt w:val="decimal"/>
      <w:lvlText w:val="%1."/>
      <w:lvlJc w:val="left"/>
      <w:pPr>
        <w:tabs>
          <w:tab w:val="num" w:pos="340"/>
        </w:tabs>
        <w:ind w:left="680" w:hanging="680"/>
      </w:pPr>
      <w:rPr>
        <w:rFonts w:hint="default"/>
      </w:rPr>
    </w:lvl>
    <w:lvl w:ilvl="1" w:tplc="CC0805F2" w:tentative="1">
      <w:start w:val="1"/>
      <w:numFmt w:val="lowerLetter"/>
      <w:lvlText w:val="%2."/>
      <w:lvlJc w:val="left"/>
      <w:pPr>
        <w:tabs>
          <w:tab w:val="num" w:pos="1440"/>
        </w:tabs>
        <w:ind w:left="1440" w:hanging="360"/>
      </w:pPr>
    </w:lvl>
    <w:lvl w:ilvl="2" w:tplc="91F6122E" w:tentative="1">
      <w:start w:val="1"/>
      <w:numFmt w:val="lowerRoman"/>
      <w:lvlText w:val="%3."/>
      <w:lvlJc w:val="right"/>
      <w:pPr>
        <w:tabs>
          <w:tab w:val="num" w:pos="2160"/>
        </w:tabs>
        <w:ind w:left="2160" w:hanging="180"/>
      </w:pPr>
    </w:lvl>
    <w:lvl w:ilvl="3" w:tplc="F2623AEC" w:tentative="1">
      <w:start w:val="1"/>
      <w:numFmt w:val="decimal"/>
      <w:lvlText w:val="%4."/>
      <w:lvlJc w:val="left"/>
      <w:pPr>
        <w:tabs>
          <w:tab w:val="num" w:pos="2880"/>
        </w:tabs>
        <w:ind w:left="2880" w:hanging="360"/>
      </w:pPr>
    </w:lvl>
    <w:lvl w:ilvl="4" w:tplc="FF76FDE4" w:tentative="1">
      <w:start w:val="1"/>
      <w:numFmt w:val="lowerLetter"/>
      <w:lvlText w:val="%5."/>
      <w:lvlJc w:val="left"/>
      <w:pPr>
        <w:tabs>
          <w:tab w:val="num" w:pos="3600"/>
        </w:tabs>
        <w:ind w:left="3600" w:hanging="360"/>
      </w:pPr>
    </w:lvl>
    <w:lvl w:ilvl="5" w:tplc="B0DEA43E" w:tentative="1">
      <w:start w:val="1"/>
      <w:numFmt w:val="lowerRoman"/>
      <w:lvlText w:val="%6."/>
      <w:lvlJc w:val="right"/>
      <w:pPr>
        <w:tabs>
          <w:tab w:val="num" w:pos="4320"/>
        </w:tabs>
        <w:ind w:left="4320" w:hanging="180"/>
      </w:pPr>
    </w:lvl>
    <w:lvl w:ilvl="6" w:tplc="696E2BE0" w:tentative="1">
      <w:start w:val="1"/>
      <w:numFmt w:val="decimal"/>
      <w:lvlText w:val="%7."/>
      <w:lvlJc w:val="left"/>
      <w:pPr>
        <w:tabs>
          <w:tab w:val="num" w:pos="5040"/>
        </w:tabs>
        <w:ind w:left="5040" w:hanging="360"/>
      </w:pPr>
    </w:lvl>
    <w:lvl w:ilvl="7" w:tplc="9866F72E" w:tentative="1">
      <w:start w:val="1"/>
      <w:numFmt w:val="lowerLetter"/>
      <w:lvlText w:val="%8."/>
      <w:lvlJc w:val="left"/>
      <w:pPr>
        <w:tabs>
          <w:tab w:val="num" w:pos="5760"/>
        </w:tabs>
        <w:ind w:left="5760" w:hanging="360"/>
      </w:pPr>
    </w:lvl>
    <w:lvl w:ilvl="8" w:tplc="44168A84" w:tentative="1">
      <w:start w:val="1"/>
      <w:numFmt w:val="lowerRoman"/>
      <w:lvlText w:val="%9."/>
      <w:lvlJc w:val="right"/>
      <w:pPr>
        <w:tabs>
          <w:tab w:val="num" w:pos="6480"/>
        </w:tabs>
        <w:ind w:left="6480" w:hanging="180"/>
      </w:pPr>
    </w:lvl>
  </w:abstractNum>
  <w:abstractNum w:abstractNumId="12" w15:restartNumberingAfterBreak="0">
    <w:nsid w:val="4B070D64"/>
    <w:multiLevelType w:val="multilevel"/>
    <w:tmpl w:val="7E60B48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2DD3A65"/>
    <w:multiLevelType w:val="hybridMultilevel"/>
    <w:tmpl w:val="2102C202"/>
    <w:lvl w:ilvl="0" w:tplc="0C72C430">
      <w:start w:val="1"/>
      <w:numFmt w:val="decimal"/>
      <w:lvlText w:val="%1."/>
      <w:lvlJc w:val="left"/>
      <w:pPr>
        <w:tabs>
          <w:tab w:val="num" w:pos="720"/>
        </w:tabs>
        <w:ind w:left="720" w:hanging="360"/>
      </w:pPr>
    </w:lvl>
    <w:lvl w:ilvl="1" w:tplc="FA32D92A">
      <w:start w:val="1"/>
      <w:numFmt w:val="decimal"/>
      <w:lvlText w:val="%2."/>
      <w:lvlJc w:val="left"/>
      <w:pPr>
        <w:tabs>
          <w:tab w:val="num" w:pos="0"/>
        </w:tabs>
        <w:ind w:left="340" w:hanging="340"/>
      </w:pPr>
      <w:rPr>
        <w:rFonts w:hint="default"/>
      </w:rPr>
    </w:lvl>
    <w:lvl w:ilvl="2" w:tplc="B37870DE" w:tentative="1">
      <w:start w:val="1"/>
      <w:numFmt w:val="lowerRoman"/>
      <w:lvlText w:val="%3."/>
      <w:lvlJc w:val="right"/>
      <w:pPr>
        <w:tabs>
          <w:tab w:val="num" w:pos="2160"/>
        </w:tabs>
        <w:ind w:left="2160" w:hanging="180"/>
      </w:pPr>
    </w:lvl>
    <w:lvl w:ilvl="3" w:tplc="85D4B81A" w:tentative="1">
      <w:start w:val="1"/>
      <w:numFmt w:val="decimal"/>
      <w:lvlText w:val="%4."/>
      <w:lvlJc w:val="left"/>
      <w:pPr>
        <w:tabs>
          <w:tab w:val="num" w:pos="2880"/>
        </w:tabs>
        <w:ind w:left="2880" w:hanging="360"/>
      </w:pPr>
    </w:lvl>
    <w:lvl w:ilvl="4" w:tplc="38FEDF12" w:tentative="1">
      <w:start w:val="1"/>
      <w:numFmt w:val="lowerLetter"/>
      <w:lvlText w:val="%5."/>
      <w:lvlJc w:val="left"/>
      <w:pPr>
        <w:tabs>
          <w:tab w:val="num" w:pos="3600"/>
        </w:tabs>
        <w:ind w:left="3600" w:hanging="360"/>
      </w:pPr>
    </w:lvl>
    <w:lvl w:ilvl="5" w:tplc="3176CAE4" w:tentative="1">
      <w:start w:val="1"/>
      <w:numFmt w:val="lowerRoman"/>
      <w:lvlText w:val="%6."/>
      <w:lvlJc w:val="right"/>
      <w:pPr>
        <w:tabs>
          <w:tab w:val="num" w:pos="4320"/>
        </w:tabs>
        <w:ind w:left="4320" w:hanging="180"/>
      </w:pPr>
    </w:lvl>
    <w:lvl w:ilvl="6" w:tplc="45E25E1E" w:tentative="1">
      <w:start w:val="1"/>
      <w:numFmt w:val="decimal"/>
      <w:lvlText w:val="%7."/>
      <w:lvlJc w:val="left"/>
      <w:pPr>
        <w:tabs>
          <w:tab w:val="num" w:pos="5040"/>
        </w:tabs>
        <w:ind w:left="5040" w:hanging="360"/>
      </w:pPr>
    </w:lvl>
    <w:lvl w:ilvl="7" w:tplc="1A36116C" w:tentative="1">
      <w:start w:val="1"/>
      <w:numFmt w:val="lowerLetter"/>
      <w:lvlText w:val="%8."/>
      <w:lvlJc w:val="left"/>
      <w:pPr>
        <w:tabs>
          <w:tab w:val="num" w:pos="5760"/>
        </w:tabs>
        <w:ind w:left="5760" w:hanging="360"/>
      </w:pPr>
    </w:lvl>
    <w:lvl w:ilvl="8" w:tplc="9BACBA56" w:tentative="1">
      <w:start w:val="1"/>
      <w:numFmt w:val="lowerRoman"/>
      <w:lvlText w:val="%9."/>
      <w:lvlJc w:val="right"/>
      <w:pPr>
        <w:tabs>
          <w:tab w:val="num" w:pos="6480"/>
        </w:tabs>
        <w:ind w:left="6480" w:hanging="180"/>
      </w:pPr>
    </w:lvl>
  </w:abstractNum>
  <w:abstractNum w:abstractNumId="14" w15:restartNumberingAfterBreak="0">
    <w:nsid w:val="66063D53"/>
    <w:multiLevelType w:val="hybridMultilevel"/>
    <w:tmpl w:val="00A046D0"/>
    <w:lvl w:ilvl="0" w:tplc="04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FC0DE0"/>
    <w:multiLevelType w:val="hybridMultilevel"/>
    <w:tmpl w:val="64E653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333806225">
    <w:abstractNumId w:val="3"/>
  </w:num>
  <w:num w:numId="2" w16cid:durableId="901139257">
    <w:abstractNumId w:val="13"/>
  </w:num>
  <w:num w:numId="3" w16cid:durableId="673142307">
    <w:abstractNumId w:val="5"/>
  </w:num>
  <w:num w:numId="4" w16cid:durableId="2038847286">
    <w:abstractNumId w:val="6"/>
  </w:num>
  <w:num w:numId="5" w16cid:durableId="93939560">
    <w:abstractNumId w:val="7"/>
  </w:num>
  <w:num w:numId="6" w16cid:durableId="560286207">
    <w:abstractNumId w:val="10"/>
  </w:num>
  <w:num w:numId="7" w16cid:durableId="1114786832">
    <w:abstractNumId w:val="11"/>
  </w:num>
  <w:num w:numId="8" w16cid:durableId="875047949">
    <w:abstractNumId w:val="1"/>
  </w:num>
  <w:num w:numId="9" w16cid:durableId="1681539138">
    <w:abstractNumId w:val="4"/>
  </w:num>
  <w:num w:numId="10" w16cid:durableId="37823289">
    <w:abstractNumId w:val="0"/>
  </w:num>
  <w:num w:numId="11" w16cid:durableId="1829788768">
    <w:abstractNumId w:val="12"/>
  </w:num>
  <w:num w:numId="12" w16cid:durableId="863977575">
    <w:abstractNumId w:val="8"/>
  </w:num>
  <w:num w:numId="13" w16cid:durableId="1087993602">
    <w:abstractNumId w:val="9"/>
  </w:num>
  <w:num w:numId="14" w16cid:durableId="1744139917">
    <w:abstractNumId w:val="2"/>
  </w:num>
  <w:num w:numId="15" w16cid:durableId="2065324719">
    <w:abstractNumId w:val="15"/>
  </w:num>
  <w:num w:numId="16" w16cid:durableId="17043306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DDB"/>
    <w:rsid w:val="00001412"/>
    <w:rsid w:val="000105C0"/>
    <w:rsid w:val="00010AB1"/>
    <w:rsid w:val="00011A73"/>
    <w:rsid w:val="00011F2C"/>
    <w:rsid w:val="00014ECF"/>
    <w:rsid w:val="00016D07"/>
    <w:rsid w:val="00023DF1"/>
    <w:rsid w:val="000240E0"/>
    <w:rsid w:val="000257D3"/>
    <w:rsid w:val="00030E55"/>
    <w:rsid w:val="000401A4"/>
    <w:rsid w:val="000404C5"/>
    <w:rsid w:val="00041BEA"/>
    <w:rsid w:val="0004301C"/>
    <w:rsid w:val="00043818"/>
    <w:rsid w:val="0004457C"/>
    <w:rsid w:val="0004696A"/>
    <w:rsid w:val="000474C4"/>
    <w:rsid w:val="00055440"/>
    <w:rsid w:val="00055D70"/>
    <w:rsid w:val="000569FA"/>
    <w:rsid w:val="00062DF2"/>
    <w:rsid w:val="00070C11"/>
    <w:rsid w:val="00072394"/>
    <w:rsid w:val="0007287B"/>
    <w:rsid w:val="00073641"/>
    <w:rsid w:val="00073A62"/>
    <w:rsid w:val="00083008"/>
    <w:rsid w:val="0008419A"/>
    <w:rsid w:val="00084E3F"/>
    <w:rsid w:val="00086201"/>
    <w:rsid w:val="000913FC"/>
    <w:rsid w:val="000A40CC"/>
    <w:rsid w:val="000A6F0C"/>
    <w:rsid w:val="000A77D4"/>
    <w:rsid w:val="000B15A5"/>
    <w:rsid w:val="000C1628"/>
    <w:rsid w:val="000C3974"/>
    <w:rsid w:val="000C400B"/>
    <w:rsid w:val="000C6788"/>
    <w:rsid w:val="000C7DEB"/>
    <w:rsid w:val="000D0384"/>
    <w:rsid w:val="000D40FC"/>
    <w:rsid w:val="000D6F99"/>
    <w:rsid w:val="000D7A61"/>
    <w:rsid w:val="000D7DE7"/>
    <w:rsid w:val="000E1BC9"/>
    <w:rsid w:val="000E4091"/>
    <w:rsid w:val="000E42BA"/>
    <w:rsid w:val="000E42D6"/>
    <w:rsid w:val="000F4908"/>
    <w:rsid w:val="00100881"/>
    <w:rsid w:val="00101FDB"/>
    <w:rsid w:val="001047C3"/>
    <w:rsid w:val="0011642E"/>
    <w:rsid w:val="0012000A"/>
    <w:rsid w:val="00123165"/>
    <w:rsid w:val="00131026"/>
    <w:rsid w:val="00131FC3"/>
    <w:rsid w:val="00136A6C"/>
    <w:rsid w:val="00136E62"/>
    <w:rsid w:val="00140F6B"/>
    <w:rsid w:val="00145E45"/>
    <w:rsid w:val="00147457"/>
    <w:rsid w:val="00151933"/>
    <w:rsid w:val="00155780"/>
    <w:rsid w:val="001572B0"/>
    <w:rsid w:val="00172F62"/>
    <w:rsid w:val="001743CA"/>
    <w:rsid w:val="001809A2"/>
    <w:rsid w:val="00184BEC"/>
    <w:rsid w:val="00187269"/>
    <w:rsid w:val="001958B0"/>
    <w:rsid w:val="0019636E"/>
    <w:rsid w:val="00197917"/>
    <w:rsid w:val="001A0E1D"/>
    <w:rsid w:val="001A2F97"/>
    <w:rsid w:val="001B1BA0"/>
    <w:rsid w:val="001B42C8"/>
    <w:rsid w:val="001B43DD"/>
    <w:rsid w:val="001B5716"/>
    <w:rsid w:val="001B7CCB"/>
    <w:rsid w:val="001C078E"/>
    <w:rsid w:val="001C09FC"/>
    <w:rsid w:val="001C1E1F"/>
    <w:rsid w:val="001C1EC7"/>
    <w:rsid w:val="001C4D14"/>
    <w:rsid w:val="001C60E2"/>
    <w:rsid w:val="001C6785"/>
    <w:rsid w:val="001D22D6"/>
    <w:rsid w:val="001D2490"/>
    <w:rsid w:val="001D45E4"/>
    <w:rsid w:val="001D51B2"/>
    <w:rsid w:val="001D7767"/>
    <w:rsid w:val="001E251F"/>
    <w:rsid w:val="001E3486"/>
    <w:rsid w:val="001E6B1B"/>
    <w:rsid w:val="001E6FDA"/>
    <w:rsid w:val="001E750F"/>
    <w:rsid w:val="001F1569"/>
    <w:rsid w:val="001F43EB"/>
    <w:rsid w:val="002007BA"/>
    <w:rsid w:val="00202B54"/>
    <w:rsid w:val="00206654"/>
    <w:rsid w:val="00210540"/>
    <w:rsid w:val="002118F1"/>
    <w:rsid w:val="00213946"/>
    <w:rsid w:val="00221CF6"/>
    <w:rsid w:val="00225268"/>
    <w:rsid w:val="0023012A"/>
    <w:rsid w:val="00230892"/>
    <w:rsid w:val="002326B5"/>
    <w:rsid w:val="00234E9C"/>
    <w:rsid w:val="002375A0"/>
    <w:rsid w:val="00240605"/>
    <w:rsid w:val="00260C69"/>
    <w:rsid w:val="00261FF9"/>
    <w:rsid w:val="00262DDB"/>
    <w:rsid w:val="00265E56"/>
    <w:rsid w:val="002724B1"/>
    <w:rsid w:val="002741F0"/>
    <w:rsid w:val="00275452"/>
    <w:rsid w:val="002759D2"/>
    <w:rsid w:val="00276755"/>
    <w:rsid w:val="00281DB5"/>
    <w:rsid w:val="00292E85"/>
    <w:rsid w:val="002A219E"/>
    <w:rsid w:val="002A61D2"/>
    <w:rsid w:val="002B05C3"/>
    <w:rsid w:val="002B3552"/>
    <w:rsid w:val="002B5432"/>
    <w:rsid w:val="002D2D6D"/>
    <w:rsid w:val="002D3022"/>
    <w:rsid w:val="002D62C6"/>
    <w:rsid w:val="002D6307"/>
    <w:rsid w:val="002D700F"/>
    <w:rsid w:val="002E021A"/>
    <w:rsid w:val="002E2B85"/>
    <w:rsid w:val="002E36B1"/>
    <w:rsid w:val="002F3572"/>
    <w:rsid w:val="002F3BA4"/>
    <w:rsid w:val="002F5377"/>
    <w:rsid w:val="002F66C1"/>
    <w:rsid w:val="002F7B49"/>
    <w:rsid w:val="003046FE"/>
    <w:rsid w:val="00305DB0"/>
    <w:rsid w:val="003066C0"/>
    <w:rsid w:val="0030737E"/>
    <w:rsid w:val="0031334D"/>
    <w:rsid w:val="00315414"/>
    <w:rsid w:val="00325DB4"/>
    <w:rsid w:val="0032736D"/>
    <w:rsid w:val="00335995"/>
    <w:rsid w:val="0033690B"/>
    <w:rsid w:val="00340D10"/>
    <w:rsid w:val="00343257"/>
    <w:rsid w:val="003446DD"/>
    <w:rsid w:val="00347F61"/>
    <w:rsid w:val="003523C1"/>
    <w:rsid w:val="00353D6D"/>
    <w:rsid w:val="00363652"/>
    <w:rsid w:val="00364F3B"/>
    <w:rsid w:val="00365896"/>
    <w:rsid w:val="003664E3"/>
    <w:rsid w:val="00366CB5"/>
    <w:rsid w:val="0036718A"/>
    <w:rsid w:val="00371697"/>
    <w:rsid w:val="003719EF"/>
    <w:rsid w:val="00373DB6"/>
    <w:rsid w:val="003756AF"/>
    <w:rsid w:val="0038387E"/>
    <w:rsid w:val="0038700F"/>
    <w:rsid w:val="00387CDD"/>
    <w:rsid w:val="00390735"/>
    <w:rsid w:val="00390BB9"/>
    <w:rsid w:val="003975A8"/>
    <w:rsid w:val="003A1C25"/>
    <w:rsid w:val="003A290E"/>
    <w:rsid w:val="003A4AEA"/>
    <w:rsid w:val="003A57BC"/>
    <w:rsid w:val="003A5929"/>
    <w:rsid w:val="003B3128"/>
    <w:rsid w:val="003B361E"/>
    <w:rsid w:val="003B417C"/>
    <w:rsid w:val="003C2E1E"/>
    <w:rsid w:val="003C2E7B"/>
    <w:rsid w:val="003C3B48"/>
    <w:rsid w:val="003C5921"/>
    <w:rsid w:val="003C7840"/>
    <w:rsid w:val="003D1DDC"/>
    <w:rsid w:val="003D2992"/>
    <w:rsid w:val="003D4311"/>
    <w:rsid w:val="003D5645"/>
    <w:rsid w:val="003D6CEA"/>
    <w:rsid w:val="003E0EB3"/>
    <w:rsid w:val="003E25E4"/>
    <w:rsid w:val="003E3665"/>
    <w:rsid w:val="003E59AE"/>
    <w:rsid w:val="003E68E6"/>
    <w:rsid w:val="003F6BC1"/>
    <w:rsid w:val="003F7D10"/>
    <w:rsid w:val="0040233A"/>
    <w:rsid w:val="00410479"/>
    <w:rsid w:val="004104E6"/>
    <w:rsid w:val="00414F21"/>
    <w:rsid w:val="0041553E"/>
    <w:rsid w:val="00426852"/>
    <w:rsid w:val="004268A3"/>
    <w:rsid w:val="00430349"/>
    <w:rsid w:val="00433EBA"/>
    <w:rsid w:val="0043498D"/>
    <w:rsid w:val="00434F97"/>
    <w:rsid w:val="00436465"/>
    <w:rsid w:val="00442848"/>
    <w:rsid w:val="00445E34"/>
    <w:rsid w:val="004472B0"/>
    <w:rsid w:val="00450330"/>
    <w:rsid w:val="00461D02"/>
    <w:rsid w:val="00463203"/>
    <w:rsid w:val="0046375E"/>
    <w:rsid w:val="00467AF7"/>
    <w:rsid w:val="004764B1"/>
    <w:rsid w:val="00481037"/>
    <w:rsid w:val="00481742"/>
    <w:rsid w:val="0048233F"/>
    <w:rsid w:val="00485814"/>
    <w:rsid w:val="00486E5B"/>
    <w:rsid w:val="00491F0C"/>
    <w:rsid w:val="00492633"/>
    <w:rsid w:val="00492CE9"/>
    <w:rsid w:val="00497BAD"/>
    <w:rsid w:val="004A0526"/>
    <w:rsid w:val="004A69A8"/>
    <w:rsid w:val="004B422D"/>
    <w:rsid w:val="004B4D14"/>
    <w:rsid w:val="004C1056"/>
    <w:rsid w:val="004C2763"/>
    <w:rsid w:val="004C646D"/>
    <w:rsid w:val="004D38B7"/>
    <w:rsid w:val="004D53E6"/>
    <w:rsid w:val="004D5F8D"/>
    <w:rsid w:val="004D707A"/>
    <w:rsid w:val="004D7470"/>
    <w:rsid w:val="004D777F"/>
    <w:rsid w:val="004F106F"/>
    <w:rsid w:val="004F3067"/>
    <w:rsid w:val="004F51FF"/>
    <w:rsid w:val="004F5A74"/>
    <w:rsid w:val="005004AD"/>
    <w:rsid w:val="005021CB"/>
    <w:rsid w:val="00510D86"/>
    <w:rsid w:val="0051362C"/>
    <w:rsid w:val="005207D5"/>
    <w:rsid w:val="00533770"/>
    <w:rsid w:val="005360D5"/>
    <w:rsid w:val="005415F2"/>
    <w:rsid w:val="00541B63"/>
    <w:rsid w:val="00545375"/>
    <w:rsid w:val="00545811"/>
    <w:rsid w:val="00546E5F"/>
    <w:rsid w:val="00552437"/>
    <w:rsid w:val="00554A1D"/>
    <w:rsid w:val="00554B7D"/>
    <w:rsid w:val="00557829"/>
    <w:rsid w:val="00564C81"/>
    <w:rsid w:val="0056694F"/>
    <w:rsid w:val="0057189F"/>
    <w:rsid w:val="0058243D"/>
    <w:rsid w:val="00583B83"/>
    <w:rsid w:val="005935DC"/>
    <w:rsid w:val="00595632"/>
    <w:rsid w:val="00595909"/>
    <w:rsid w:val="005A2AA8"/>
    <w:rsid w:val="005A4117"/>
    <w:rsid w:val="005A4515"/>
    <w:rsid w:val="005B0FB6"/>
    <w:rsid w:val="005B2E81"/>
    <w:rsid w:val="005B5CF0"/>
    <w:rsid w:val="005C1AAB"/>
    <w:rsid w:val="005C2D38"/>
    <w:rsid w:val="005C3BE0"/>
    <w:rsid w:val="005D7FE5"/>
    <w:rsid w:val="005E009B"/>
    <w:rsid w:val="005E2EA8"/>
    <w:rsid w:val="005E6610"/>
    <w:rsid w:val="005F49E5"/>
    <w:rsid w:val="0060024D"/>
    <w:rsid w:val="00601665"/>
    <w:rsid w:val="00603D5B"/>
    <w:rsid w:val="00605CDA"/>
    <w:rsid w:val="0061100A"/>
    <w:rsid w:val="00611DB6"/>
    <w:rsid w:val="00621DE1"/>
    <w:rsid w:val="00621EB3"/>
    <w:rsid w:val="006308AF"/>
    <w:rsid w:val="006353F9"/>
    <w:rsid w:val="00637EA5"/>
    <w:rsid w:val="00641AFC"/>
    <w:rsid w:val="00645568"/>
    <w:rsid w:val="006506CD"/>
    <w:rsid w:val="00651A16"/>
    <w:rsid w:val="00654F6F"/>
    <w:rsid w:val="00655593"/>
    <w:rsid w:val="006645F1"/>
    <w:rsid w:val="00666E00"/>
    <w:rsid w:val="006674C9"/>
    <w:rsid w:val="00667EBC"/>
    <w:rsid w:val="00681871"/>
    <w:rsid w:val="006903ED"/>
    <w:rsid w:val="006A2AF3"/>
    <w:rsid w:val="006A367B"/>
    <w:rsid w:val="006A52E2"/>
    <w:rsid w:val="006A6D7B"/>
    <w:rsid w:val="006B0ED2"/>
    <w:rsid w:val="006B0F52"/>
    <w:rsid w:val="006C1C35"/>
    <w:rsid w:val="006C2718"/>
    <w:rsid w:val="006C283D"/>
    <w:rsid w:val="006C2E88"/>
    <w:rsid w:val="006C546C"/>
    <w:rsid w:val="006D6105"/>
    <w:rsid w:val="006D6944"/>
    <w:rsid w:val="006D7008"/>
    <w:rsid w:val="006E5774"/>
    <w:rsid w:val="006F0038"/>
    <w:rsid w:val="006F372C"/>
    <w:rsid w:val="006F3810"/>
    <w:rsid w:val="006F645A"/>
    <w:rsid w:val="006F7A74"/>
    <w:rsid w:val="00700480"/>
    <w:rsid w:val="00702CE3"/>
    <w:rsid w:val="0070650C"/>
    <w:rsid w:val="00707F3E"/>
    <w:rsid w:val="00712C66"/>
    <w:rsid w:val="00723904"/>
    <w:rsid w:val="007356F6"/>
    <w:rsid w:val="00742083"/>
    <w:rsid w:val="00753552"/>
    <w:rsid w:val="007669A2"/>
    <w:rsid w:val="007679AD"/>
    <w:rsid w:val="00772B22"/>
    <w:rsid w:val="007808FC"/>
    <w:rsid w:val="00784755"/>
    <w:rsid w:val="007976FD"/>
    <w:rsid w:val="007A0937"/>
    <w:rsid w:val="007A1C6A"/>
    <w:rsid w:val="007A68FC"/>
    <w:rsid w:val="007A7397"/>
    <w:rsid w:val="007A7CE0"/>
    <w:rsid w:val="007B3568"/>
    <w:rsid w:val="007B6B63"/>
    <w:rsid w:val="007C3371"/>
    <w:rsid w:val="007C3BF5"/>
    <w:rsid w:val="007C7F4A"/>
    <w:rsid w:val="007D06B9"/>
    <w:rsid w:val="007D26B3"/>
    <w:rsid w:val="007D4640"/>
    <w:rsid w:val="007D5D5D"/>
    <w:rsid w:val="007D69C3"/>
    <w:rsid w:val="007D6FD6"/>
    <w:rsid w:val="007D7DA8"/>
    <w:rsid w:val="007E00F9"/>
    <w:rsid w:val="007E1B29"/>
    <w:rsid w:val="007E1F67"/>
    <w:rsid w:val="007E2607"/>
    <w:rsid w:val="007E453B"/>
    <w:rsid w:val="007E4655"/>
    <w:rsid w:val="007E5B93"/>
    <w:rsid w:val="007E74BC"/>
    <w:rsid w:val="007F0302"/>
    <w:rsid w:val="007F392C"/>
    <w:rsid w:val="007F46B7"/>
    <w:rsid w:val="007F7A12"/>
    <w:rsid w:val="00802D4B"/>
    <w:rsid w:val="00806ECB"/>
    <w:rsid w:val="00806FA5"/>
    <w:rsid w:val="00812E48"/>
    <w:rsid w:val="00832909"/>
    <w:rsid w:val="00844D33"/>
    <w:rsid w:val="00845469"/>
    <w:rsid w:val="00852E47"/>
    <w:rsid w:val="00853FB1"/>
    <w:rsid w:val="00853FC9"/>
    <w:rsid w:val="00854066"/>
    <w:rsid w:val="0085741F"/>
    <w:rsid w:val="00860CB3"/>
    <w:rsid w:val="00863A59"/>
    <w:rsid w:val="00864654"/>
    <w:rsid w:val="00871B13"/>
    <w:rsid w:val="008720D4"/>
    <w:rsid w:val="00872B5D"/>
    <w:rsid w:val="00872E07"/>
    <w:rsid w:val="00880E06"/>
    <w:rsid w:val="008810DE"/>
    <w:rsid w:val="00881AF3"/>
    <w:rsid w:val="00891E62"/>
    <w:rsid w:val="008948BA"/>
    <w:rsid w:val="008A7C97"/>
    <w:rsid w:val="008B075C"/>
    <w:rsid w:val="008B610C"/>
    <w:rsid w:val="008C1F4A"/>
    <w:rsid w:val="008C25DF"/>
    <w:rsid w:val="008C3E35"/>
    <w:rsid w:val="008D6523"/>
    <w:rsid w:val="008D6863"/>
    <w:rsid w:val="008E3B57"/>
    <w:rsid w:val="008E4156"/>
    <w:rsid w:val="009016A8"/>
    <w:rsid w:val="00901CE1"/>
    <w:rsid w:val="00910036"/>
    <w:rsid w:val="009116DC"/>
    <w:rsid w:val="009130BD"/>
    <w:rsid w:val="00915154"/>
    <w:rsid w:val="00924049"/>
    <w:rsid w:val="00930120"/>
    <w:rsid w:val="009364FE"/>
    <w:rsid w:val="00937116"/>
    <w:rsid w:val="00941036"/>
    <w:rsid w:val="00944340"/>
    <w:rsid w:val="00944972"/>
    <w:rsid w:val="00947246"/>
    <w:rsid w:val="009550B9"/>
    <w:rsid w:val="009610FA"/>
    <w:rsid w:val="0096370C"/>
    <w:rsid w:val="00970162"/>
    <w:rsid w:val="00977927"/>
    <w:rsid w:val="00977C05"/>
    <w:rsid w:val="00981981"/>
    <w:rsid w:val="00981BFD"/>
    <w:rsid w:val="00982165"/>
    <w:rsid w:val="00983C39"/>
    <w:rsid w:val="009856B1"/>
    <w:rsid w:val="00985A0C"/>
    <w:rsid w:val="00994B97"/>
    <w:rsid w:val="00994DA0"/>
    <w:rsid w:val="009A301B"/>
    <w:rsid w:val="009A6D83"/>
    <w:rsid w:val="009B16AE"/>
    <w:rsid w:val="009B43B0"/>
    <w:rsid w:val="009B7B23"/>
    <w:rsid w:val="009C0C52"/>
    <w:rsid w:val="009C3D1B"/>
    <w:rsid w:val="009C4059"/>
    <w:rsid w:val="009C51DC"/>
    <w:rsid w:val="009C550B"/>
    <w:rsid w:val="009D5139"/>
    <w:rsid w:val="009D6EDD"/>
    <w:rsid w:val="009D75AF"/>
    <w:rsid w:val="009D7CF0"/>
    <w:rsid w:val="009E3659"/>
    <w:rsid w:val="009E5DB3"/>
    <w:rsid w:val="009F1666"/>
    <w:rsid w:val="009F577E"/>
    <w:rsid w:val="009F68C2"/>
    <w:rsid w:val="009F7797"/>
    <w:rsid w:val="00A000FA"/>
    <w:rsid w:val="00A00840"/>
    <w:rsid w:val="00A0118E"/>
    <w:rsid w:val="00A013F3"/>
    <w:rsid w:val="00A12C8D"/>
    <w:rsid w:val="00A2186D"/>
    <w:rsid w:val="00A223BC"/>
    <w:rsid w:val="00A23D1C"/>
    <w:rsid w:val="00A27430"/>
    <w:rsid w:val="00A40F07"/>
    <w:rsid w:val="00A460A8"/>
    <w:rsid w:val="00A51A22"/>
    <w:rsid w:val="00A5386E"/>
    <w:rsid w:val="00A552B5"/>
    <w:rsid w:val="00A625D4"/>
    <w:rsid w:val="00A62DDB"/>
    <w:rsid w:val="00A72EC2"/>
    <w:rsid w:val="00A72FFE"/>
    <w:rsid w:val="00A7320E"/>
    <w:rsid w:val="00A74573"/>
    <w:rsid w:val="00A83E4C"/>
    <w:rsid w:val="00A923EC"/>
    <w:rsid w:val="00A97740"/>
    <w:rsid w:val="00A97BAA"/>
    <w:rsid w:val="00AA096A"/>
    <w:rsid w:val="00AA2D6D"/>
    <w:rsid w:val="00AA6223"/>
    <w:rsid w:val="00AA66E3"/>
    <w:rsid w:val="00AA75D6"/>
    <w:rsid w:val="00AB08DB"/>
    <w:rsid w:val="00AB20FF"/>
    <w:rsid w:val="00AB540B"/>
    <w:rsid w:val="00AB6011"/>
    <w:rsid w:val="00AC3B0A"/>
    <w:rsid w:val="00AC48C1"/>
    <w:rsid w:val="00AC68DC"/>
    <w:rsid w:val="00AC6C59"/>
    <w:rsid w:val="00AD04CF"/>
    <w:rsid w:val="00AD3792"/>
    <w:rsid w:val="00AD3A55"/>
    <w:rsid w:val="00AD4B8E"/>
    <w:rsid w:val="00AD78FF"/>
    <w:rsid w:val="00AE4FEF"/>
    <w:rsid w:val="00AE76C0"/>
    <w:rsid w:val="00AF45B7"/>
    <w:rsid w:val="00B011DD"/>
    <w:rsid w:val="00B0139E"/>
    <w:rsid w:val="00B02FF3"/>
    <w:rsid w:val="00B03E2B"/>
    <w:rsid w:val="00B06344"/>
    <w:rsid w:val="00B1275B"/>
    <w:rsid w:val="00B17443"/>
    <w:rsid w:val="00B23497"/>
    <w:rsid w:val="00B23530"/>
    <w:rsid w:val="00B24DDE"/>
    <w:rsid w:val="00B31946"/>
    <w:rsid w:val="00B37887"/>
    <w:rsid w:val="00B4216D"/>
    <w:rsid w:val="00B509ED"/>
    <w:rsid w:val="00B556DA"/>
    <w:rsid w:val="00B63082"/>
    <w:rsid w:val="00B65898"/>
    <w:rsid w:val="00B71935"/>
    <w:rsid w:val="00B740D1"/>
    <w:rsid w:val="00B7439F"/>
    <w:rsid w:val="00B766C7"/>
    <w:rsid w:val="00B76D79"/>
    <w:rsid w:val="00B82F6C"/>
    <w:rsid w:val="00B83A38"/>
    <w:rsid w:val="00B859F8"/>
    <w:rsid w:val="00B85A9B"/>
    <w:rsid w:val="00B85D80"/>
    <w:rsid w:val="00B8682F"/>
    <w:rsid w:val="00B876E4"/>
    <w:rsid w:val="00B877FA"/>
    <w:rsid w:val="00B878AD"/>
    <w:rsid w:val="00B92BA3"/>
    <w:rsid w:val="00B949F1"/>
    <w:rsid w:val="00B94DDD"/>
    <w:rsid w:val="00B95A18"/>
    <w:rsid w:val="00BA2D1E"/>
    <w:rsid w:val="00BA50BE"/>
    <w:rsid w:val="00BA636E"/>
    <w:rsid w:val="00BB092C"/>
    <w:rsid w:val="00BB2203"/>
    <w:rsid w:val="00BB3979"/>
    <w:rsid w:val="00BD072B"/>
    <w:rsid w:val="00BD402B"/>
    <w:rsid w:val="00BE6EB3"/>
    <w:rsid w:val="00BF4027"/>
    <w:rsid w:val="00C07350"/>
    <w:rsid w:val="00C13B0E"/>
    <w:rsid w:val="00C223A9"/>
    <w:rsid w:val="00C25F6A"/>
    <w:rsid w:val="00C30303"/>
    <w:rsid w:val="00C30746"/>
    <w:rsid w:val="00C3135D"/>
    <w:rsid w:val="00C32864"/>
    <w:rsid w:val="00C364E4"/>
    <w:rsid w:val="00C409B9"/>
    <w:rsid w:val="00C40B8B"/>
    <w:rsid w:val="00C43C93"/>
    <w:rsid w:val="00C47783"/>
    <w:rsid w:val="00C52334"/>
    <w:rsid w:val="00C56E38"/>
    <w:rsid w:val="00C634A9"/>
    <w:rsid w:val="00C66692"/>
    <w:rsid w:val="00C73CD5"/>
    <w:rsid w:val="00C850CE"/>
    <w:rsid w:val="00C85441"/>
    <w:rsid w:val="00C90BE1"/>
    <w:rsid w:val="00C952EF"/>
    <w:rsid w:val="00C96A77"/>
    <w:rsid w:val="00CA35B5"/>
    <w:rsid w:val="00CB310E"/>
    <w:rsid w:val="00CB3E21"/>
    <w:rsid w:val="00CB4CBA"/>
    <w:rsid w:val="00CB5182"/>
    <w:rsid w:val="00CC00EA"/>
    <w:rsid w:val="00CC064D"/>
    <w:rsid w:val="00CC2CDE"/>
    <w:rsid w:val="00CC3163"/>
    <w:rsid w:val="00CD5604"/>
    <w:rsid w:val="00CE035C"/>
    <w:rsid w:val="00CE6A29"/>
    <w:rsid w:val="00CF25DA"/>
    <w:rsid w:val="00CF2DBD"/>
    <w:rsid w:val="00CF321A"/>
    <w:rsid w:val="00CF4EEE"/>
    <w:rsid w:val="00CF53DB"/>
    <w:rsid w:val="00CF5A8C"/>
    <w:rsid w:val="00CF7148"/>
    <w:rsid w:val="00D03101"/>
    <w:rsid w:val="00D164F9"/>
    <w:rsid w:val="00D17722"/>
    <w:rsid w:val="00D17E7A"/>
    <w:rsid w:val="00D24643"/>
    <w:rsid w:val="00D25598"/>
    <w:rsid w:val="00D312DD"/>
    <w:rsid w:val="00D346B9"/>
    <w:rsid w:val="00D34C15"/>
    <w:rsid w:val="00D36CB4"/>
    <w:rsid w:val="00D42312"/>
    <w:rsid w:val="00D4383B"/>
    <w:rsid w:val="00D46C33"/>
    <w:rsid w:val="00D51466"/>
    <w:rsid w:val="00D526AF"/>
    <w:rsid w:val="00D6075E"/>
    <w:rsid w:val="00D63782"/>
    <w:rsid w:val="00D6523A"/>
    <w:rsid w:val="00D86290"/>
    <w:rsid w:val="00D86D20"/>
    <w:rsid w:val="00D90357"/>
    <w:rsid w:val="00D94747"/>
    <w:rsid w:val="00DA2530"/>
    <w:rsid w:val="00DB1EFE"/>
    <w:rsid w:val="00DB1F22"/>
    <w:rsid w:val="00DB228B"/>
    <w:rsid w:val="00DC3A25"/>
    <w:rsid w:val="00DC74EA"/>
    <w:rsid w:val="00DD0BBF"/>
    <w:rsid w:val="00DD4069"/>
    <w:rsid w:val="00DD4542"/>
    <w:rsid w:val="00DD5B8A"/>
    <w:rsid w:val="00DF002B"/>
    <w:rsid w:val="00DF03B0"/>
    <w:rsid w:val="00E02A62"/>
    <w:rsid w:val="00E06526"/>
    <w:rsid w:val="00E076B7"/>
    <w:rsid w:val="00E22900"/>
    <w:rsid w:val="00E229A9"/>
    <w:rsid w:val="00E22EB0"/>
    <w:rsid w:val="00E27565"/>
    <w:rsid w:val="00E275AD"/>
    <w:rsid w:val="00E32C04"/>
    <w:rsid w:val="00E41E9B"/>
    <w:rsid w:val="00E46BE5"/>
    <w:rsid w:val="00E567C0"/>
    <w:rsid w:val="00E56D83"/>
    <w:rsid w:val="00E5734B"/>
    <w:rsid w:val="00E612C3"/>
    <w:rsid w:val="00E61D13"/>
    <w:rsid w:val="00E629A1"/>
    <w:rsid w:val="00E63336"/>
    <w:rsid w:val="00E63F1C"/>
    <w:rsid w:val="00E67970"/>
    <w:rsid w:val="00E755E8"/>
    <w:rsid w:val="00E846EF"/>
    <w:rsid w:val="00E85882"/>
    <w:rsid w:val="00E91828"/>
    <w:rsid w:val="00E928A7"/>
    <w:rsid w:val="00E96F39"/>
    <w:rsid w:val="00EB142B"/>
    <w:rsid w:val="00EB602C"/>
    <w:rsid w:val="00ED0FAD"/>
    <w:rsid w:val="00ED1695"/>
    <w:rsid w:val="00ED66C8"/>
    <w:rsid w:val="00EE287E"/>
    <w:rsid w:val="00EF09A7"/>
    <w:rsid w:val="00EF1D91"/>
    <w:rsid w:val="00EF63FC"/>
    <w:rsid w:val="00F03562"/>
    <w:rsid w:val="00F0521C"/>
    <w:rsid w:val="00F06898"/>
    <w:rsid w:val="00F07A90"/>
    <w:rsid w:val="00F1048A"/>
    <w:rsid w:val="00F12A6A"/>
    <w:rsid w:val="00F14C73"/>
    <w:rsid w:val="00F160EE"/>
    <w:rsid w:val="00F17570"/>
    <w:rsid w:val="00F17ACA"/>
    <w:rsid w:val="00F22380"/>
    <w:rsid w:val="00F30FCF"/>
    <w:rsid w:val="00F3114C"/>
    <w:rsid w:val="00F339BD"/>
    <w:rsid w:val="00F365E3"/>
    <w:rsid w:val="00F46EDD"/>
    <w:rsid w:val="00F46FE1"/>
    <w:rsid w:val="00F5151C"/>
    <w:rsid w:val="00F51EBD"/>
    <w:rsid w:val="00F52760"/>
    <w:rsid w:val="00F57C3A"/>
    <w:rsid w:val="00F61A7B"/>
    <w:rsid w:val="00F62EFD"/>
    <w:rsid w:val="00F63008"/>
    <w:rsid w:val="00F653E8"/>
    <w:rsid w:val="00F81E80"/>
    <w:rsid w:val="00F8346D"/>
    <w:rsid w:val="00F8629D"/>
    <w:rsid w:val="00F87F26"/>
    <w:rsid w:val="00F93609"/>
    <w:rsid w:val="00F9419E"/>
    <w:rsid w:val="00F96F86"/>
    <w:rsid w:val="00FA05E9"/>
    <w:rsid w:val="00FA0D50"/>
    <w:rsid w:val="00FA3072"/>
    <w:rsid w:val="00FB118B"/>
    <w:rsid w:val="00FB7E01"/>
    <w:rsid w:val="00FC0738"/>
    <w:rsid w:val="00FC2F15"/>
    <w:rsid w:val="00FC6E15"/>
    <w:rsid w:val="00FC7371"/>
    <w:rsid w:val="00FD21CA"/>
    <w:rsid w:val="00FD3536"/>
    <w:rsid w:val="00FD6B0D"/>
    <w:rsid w:val="00FD763A"/>
    <w:rsid w:val="00FD7767"/>
    <w:rsid w:val="00FE3522"/>
    <w:rsid w:val="00FF141A"/>
    <w:rsid w:val="00FF19FF"/>
    <w:rsid w:val="00FF5598"/>
    <w:rsid w:val="00FF6196"/>
    <w:rsid w:val="00FF61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D69B6D"/>
  <w15:docId w15:val="{77C7D279-64A9-4CCB-91B8-5E345D03B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6F645A"/>
    <w:pPr>
      <w:tabs>
        <w:tab w:val="left" w:pos="340"/>
        <w:tab w:val="left" w:pos="680"/>
        <w:tab w:val="left" w:pos="1021"/>
        <w:tab w:val="left" w:pos="1361"/>
        <w:tab w:val="left" w:pos="1701"/>
      </w:tabs>
      <w:jc w:val="both"/>
    </w:pPr>
    <w:rPr>
      <w:rFonts w:ascii="Lucida Sans Unicode" w:hAnsi="Lucida Sans Unicode"/>
    </w:rPr>
  </w:style>
  <w:style w:type="paragraph" w:styleId="Kop1">
    <w:name w:val="heading 1"/>
    <w:basedOn w:val="Standaard"/>
    <w:next w:val="Standaard"/>
    <w:link w:val="Kop1Char"/>
    <w:qFormat/>
    <w:rsid w:val="00C223A9"/>
    <w:pPr>
      <w:keepNext/>
      <w:tabs>
        <w:tab w:val="clear" w:pos="340"/>
        <w:tab w:val="clear" w:pos="680"/>
        <w:tab w:val="clear" w:pos="1021"/>
        <w:tab w:val="clear" w:pos="1361"/>
      </w:tabs>
      <w:jc w:val="left"/>
      <w:outlineLvl w:val="0"/>
    </w:pPr>
    <w:rPr>
      <w:rFonts w:cs="Arial"/>
      <w:b/>
      <w:bCs/>
      <w:kern w:val="32"/>
      <w:sz w:val="28"/>
      <w:szCs w:val="32"/>
      <w:lang w:eastAsia="en-US"/>
    </w:rPr>
  </w:style>
  <w:style w:type="paragraph" w:styleId="Kop2">
    <w:name w:val="heading 2"/>
    <w:basedOn w:val="Standaard"/>
    <w:next w:val="Standaard"/>
    <w:link w:val="Kop2Char"/>
    <w:qFormat/>
    <w:rsid w:val="00C223A9"/>
    <w:pPr>
      <w:keepNext/>
      <w:outlineLvl w:val="1"/>
    </w:pPr>
    <w:rPr>
      <w:rFonts w:cs="Arial"/>
      <w:b/>
      <w:bCs/>
      <w:iCs/>
      <w:szCs w:val="28"/>
    </w:rPr>
  </w:style>
  <w:style w:type="paragraph" w:styleId="Kop3">
    <w:name w:val="heading 3"/>
    <w:basedOn w:val="Standaard"/>
    <w:next w:val="Standaard"/>
    <w:link w:val="Kop3Char"/>
    <w:qFormat/>
    <w:rsid w:val="005E009B"/>
    <w:pPr>
      <w:keepNext/>
      <w:outlineLvl w:val="2"/>
    </w:pPr>
    <w:rPr>
      <w:rFonts w:cs="Arial"/>
      <w:b/>
      <w:bCs/>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ndertekening">
    <w:name w:val="Ondertekening"/>
    <w:basedOn w:val="Standaard"/>
    <w:next w:val="Standaard"/>
    <w:rsid w:val="00FD763A"/>
    <w:pPr>
      <w:tabs>
        <w:tab w:val="clear" w:pos="340"/>
        <w:tab w:val="clear" w:pos="680"/>
        <w:tab w:val="clear" w:pos="1021"/>
        <w:tab w:val="clear" w:pos="1361"/>
        <w:tab w:val="clear" w:pos="1701"/>
        <w:tab w:val="left" w:pos="2722"/>
      </w:tabs>
      <w:jc w:val="left"/>
    </w:pPr>
  </w:style>
  <w:style w:type="paragraph" w:customStyle="1" w:styleId="ProgBegrotKop1">
    <w:name w:val="ProgBegrotKop1"/>
    <w:basedOn w:val="Standaard"/>
    <w:rsid w:val="00F57C3A"/>
    <w:pPr>
      <w:tabs>
        <w:tab w:val="clear" w:pos="340"/>
        <w:tab w:val="clear" w:pos="680"/>
        <w:tab w:val="clear" w:pos="1021"/>
        <w:tab w:val="clear" w:pos="1361"/>
        <w:tab w:val="clear" w:pos="1701"/>
        <w:tab w:val="left" w:pos="567"/>
        <w:tab w:val="left" w:pos="1134"/>
      </w:tabs>
    </w:pPr>
    <w:rPr>
      <w:rFonts w:cs="Lucida Sans Unicode"/>
      <w:b/>
      <w:color w:val="006B77"/>
      <w:sz w:val="22"/>
      <w:szCs w:val="24"/>
    </w:rPr>
  </w:style>
  <w:style w:type="paragraph" w:customStyle="1" w:styleId="ProgBegrotkop2">
    <w:name w:val="ProgBegrotkop2"/>
    <w:basedOn w:val="ProgBegrotKop1"/>
    <w:rsid w:val="00944972"/>
    <w:pPr>
      <w:tabs>
        <w:tab w:val="clear" w:pos="567"/>
        <w:tab w:val="clear" w:pos="1134"/>
        <w:tab w:val="left" w:pos="340"/>
        <w:tab w:val="left" w:pos="680"/>
        <w:tab w:val="left" w:pos="1361"/>
      </w:tabs>
    </w:pPr>
    <w:rPr>
      <w:b w:val="0"/>
      <w:i/>
      <w:sz w:val="18"/>
    </w:rPr>
  </w:style>
  <w:style w:type="character" w:customStyle="1" w:styleId="Begrot9ptVet">
    <w:name w:val="Begrot 9 pt Vet"/>
    <w:rsid w:val="00981981"/>
    <w:rPr>
      <w:rFonts w:ascii="Lucida Sans Unicode" w:hAnsi="Lucida Sans Unicode"/>
      <w:b/>
      <w:sz w:val="18"/>
    </w:rPr>
  </w:style>
  <w:style w:type="character" w:customStyle="1" w:styleId="Bergrot9ptVet">
    <w:name w:val="Bergrot 9 pt Vet"/>
    <w:rsid w:val="00981981"/>
    <w:rPr>
      <w:rFonts w:ascii="Lucida Sans Unicode" w:hAnsi="Lucida Sans Unicode"/>
      <w:b/>
      <w:iCs/>
      <w:color w:val="006B77"/>
      <w:sz w:val="18"/>
      <w:u w:val="none"/>
    </w:rPr>
  </w:style>
  <w:style w:type="paragraph" w:customStyle="1" w:styleId="Begrot11VET">
    <w:name w:val="Begrot 11 VET"/>
    <w:basedOn w:val="Kop1"/>
    <w:rsid w:val="00B95A18"/>
    <w:pPr>
      <w:tabs>
        <w:tab w:val="clear" w:pos="1701"/>
      </w:tabs>
    </w:pPr>
    <w:rPr>
      <w:rFonts w:cs="Lucida Sans Unicode"/>
      <w:bCs w:val="0"/>
      <w:color w:val="006B77"/>
      <w:kern w:val="0"/>
      <w:sz w:val="22"/>
      <w:szCs w:val="40"/>
    </w:rPr>
  </w:style>
  <w:style w:type="paragraph" w:customStyle="1" w:styleId="Begrot10Curs">
    <w:name w:val="Begrot 10 Curs"/>
    <w:basedOn w:val="Kop1"/>
    <w:rsid w:val="00B95A18"/>
    <w:pPr>
      <w:tabs>
        <w:tab w:val="clear" w:pos="1701"/>
      </w:tabs>
    </w:pPr>
    <w:rPr>
      <w:rFonts w:cs="Times New Roman"/>
      <w:b w:val="0"/>
      <w:bCs w:val="0"/>
      <w:i/>
      <w:iCs/>
      <w:color w:val="006B77"/>
      <w:kern w:val="0"/>
      <w:sz w:val="20"/>
      <w:szCs w:val="20"/>
    </w:rPr>
  </w:style>
  <w:style w:type="paragraph" w:customStyle="1" w:styleId="Begrot9Vet">
    <w:name w:val="Begrot 9 Vet"/>
    <w:basedOn w:val="Standaard"/>
    <w:rsid w:val="00B95A18"/>
    <w:pPr>
      <w:tabs>
        <w:tab w:val="clear" w:pos="340"/>
        <w:tab w:val="clear" w:pos="680"/>
        <w:tab w:val="clear" w:pos="1021"/>
        <w:tab w:val="clear" w:pos="1361"/>
        <w:tab w:val="clear" w:pos="1701"/>
      </w:tabs>
      <w:jc w:val="left"/>
    </w:pPr>
    <w:rPr>
      <w:rFonts w:cs="Lucida Sans Unicode"/>
      <w:b/>
      <w:color w:val="006B77"/>
      <w:szCs w:val="24"/>
    </w:rPr>
  </w:style>
  <w:style w:type="paragraph" w:customStyle="1" w:styleId="OpmaakprofielKop1LucidaSansUnicode16ptVet">
    <w:name w:val="Opmaakprofiel Kop 1 + Lucida Sans Unicode 16 pt Vet"/>
    <w:basedOn w:val="Kop1"/>
    <w:rsid w:val="002741F0"/>
    <w:rPr>
      <w:bCs w:val="0"/>
    </w:rPr>
  </w:style>
  <w:style w:type="paragraph" w:customStyle="1" w:styleId="OpmaakprofielKop1LucidaSansUnicode16pt">
    <w:name w:val="Opmaakprofiel Kop 1 + Lucida Sans Unicode 16 pt"/>
    <w:basedOn w:val="Kop1"/>
    <w:rsid w:val="002741F0"/>
    <w:rPr>
      <w:sz w:val="32"/>
    </w:rPr>
  </w:style>
  <w:style w:type="paragraph" w:customStyle="1" w:styleId="OpmaakprofielKop1LucidaSansUnicode16ptVetUitvullen">
    <w:name w:val="Opmaakprofiel Kop 1 + Lucida Sans Unicode 16 pt Vet Uitvullen"/>
    <w:basedOn w:val="Kop1"/>
    <w:rsid w:val="002741F0"/>
    <w:rPr>
      <w:bCs w:val="0"/>
    </w:rPr>
  </w:style>
  <w:style w:type="paragraph" w:styleId="Koptekst">
    <w:name w:val="header"/>
    <w:basedOn w:val="Standaard"/>
    <w:link w:val="KoptekstChar"/>
    <w:rsid w:val="006F645A"/>
    <w:pPr>
      <w:tabs>
        <w:tab w:val="clear" w:pos="340"/>
        <w:tab w:val="clear" w:pos="680"/>
        <w:tab w:val="clear" w:pos="1021"/>
        <w:tab w:val="center" w:pos="4536"/>
        <w:tab w:val="right" w:pos="9072"/>
      </w:tabs>
    </w:pPr>
  </w:style>
  <w:style w:type="paragraph" w:styleId="Voettekst">
    <w:name w:val="footer"/>
    <w:basedOn w:val="Standaard"/>
    <w:link w:val="VoettekstChar"/>
    <w:rsid w:val="006F645A"/>
    <w:pPr>
      <w:tabs>
        <w:tab w:val="clear" w:pos="340"/>
        <w:tab w:val="clear" w:pos="680"/>
        <w:tab w:val="clear" w:pos="1021"/>
        <w:tab w:val="center" w:pos="4536"/>
        <w:tab w:val="right" w:pos="9072"/>
      </w:tabs>
    </w:pPr>
  </w:style>
  <w:style w:type="paragraph" w:customStyle="1" w:styleId="benw-besluitkop">
    <w:name w:val="benw-besluit kop"/>
    <w:basedOn w:val="Standaard"/>
    <w:next w:val="Standaard"/>
    <w:rsid w:val="006F645A"/>
    <w:rPr>
      <w:noProof/>
      <w:sz w:val="16"/>
    </w:rPr>
  </w:style>
  <w:style w:type="character" w:customStyle="1" w:styleId="VoettekstChar">
    <w:name w:val="Voettekst Char"/>
    <w:link w:val="Voettekst"/>
    <w:rsid w:val="000C7DEB"/>
    <w:rPr>
      <w:rFonts w:ascii="Lucida Sans Unicode" w:hAnsi="Lucida Sans Unicode"/>
    </w:rPr>
  </w:style>
  <w:style w:type="character" w:customStyle="1" w:styleId="Kop2Char">
    <w:name w:val="Kop 2 Char"/>
    <w:link w:val="Kop2"/>
    <w:rsid w:val="00084E3F"/>
    <w:rPr>
      <w:rFonts w:ascii="Lucida Sans Unicode" w:hAnsi="Lucida Sans Unicode"/>
      <w:b/>
      <w:smallCaps/>
    </w:rPr>
  </w:style>
  <w:style w:type="character" w:customStyle="1" w:styleId="KoptekstChar">
    <w:name w:val="Koptekst Char"/>
    <w:link w:val="Koptekst"/>
    <w:rsid w:val="00084E3F"/>
    <w:rPr>
      <w:rFonts w:ascii="Lucida Sans Unicode" w:hAnsi="Lucida Sans Unicode"/>
      <w:sz w:val="16"/>
    </w:rPr>
  </w:style>
  <w:style w:type="paragraph" w:styleId="Lijstalinea">
    <w:name w:val="List Paragraph"/>
    <w:basedOn w:val="Standaard"/>
    <w:uiPriority w:val="34"/>
    <w:qFormat/>
    <w:rsid w:val="001B7CCB"/>
    <w:pPr>
      <w:tabs>
        <w:tab w:val="clear" w:pos="340"/>
        <w:tab w:val="clear" w:pos="680"/>
        <w:tab w:val="clear" w:pos="1021"/>
        <w:tab w:val="clear" w:pos="1361"/>
        <w:tab w:val="clear" w:pos="1701"/>
      </w:tabs>
      <w:ind w:left="720"/>
      <w:jc w:val="left"/>
    </w:pPr>
    <w:rPr>
      <w:rFonts w:ascii="Calibri" w:eastAsia="Calibri" w:hAnsi="Calibri" w:cs="Calibri"/>
      <w:sz w:val="22"/>
      <w:szCs w:val="22"/>
      <w:lang w:eastAsia="en-US"/>
    </w:rPr>
  </w:style>
  <w:style w:type="character" w:customStyle="1" w:styleId="Kop1Char">
    <w:name w:val="Kop 1 Char"/>
    <w:basedOn w:val="Standaardalinea-lettertype"/>
    <w:link w:val="Kop1"/>
    <w:rsid w:val="00841CD9"/>
    <w:rPr>
      <w:rFonts w:ascii="Lucida Sans Unicode" w:eastAsia="Times New Roman" w:hAnsi="Lucida Sans Unicode" w:cs="Times New Roman"/>
      <w:b/>
      <w:caps/>
      <w:sz w:val="20"/>
      <w:szCs w:val="20"/>
      <w:lang w:val="x-none" w:eastAsia="x-none"/>
    </w:rPr>
  </w:style>
  <w:style w:type="character" w:customStyle="1" w:styleId="Kop3Char">
    <w:name w:val="Kop 3 Char"/>
    <w:basedOn w:val="Standaardalinea-lettertype"/>
    <w:link w:val="Kop3"/>
    <w:rsid w:val="00841CD9"/>
    <w:rPr>
      <w:rFonts w:ascii="Lucida Sans Unicode" w:eastAsia="Times New Roman" w:hAnsi="Lucida Sans Unicode" w:cs="Times New Roman"/>
      <w:b/>
      <w:sz w:val="24"/>
      <w:szCs w:val="20"/>
      <w:lang w:val="x-none" w:eastAsia="x-none"/>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5B9BD5"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5B9BD5"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5B9BD5"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hopg1">
    <w:name w:val="toc 1"/>
    <w:basedOn w:val="Standaard"/>
    <w:next w:val="Standaard"/>
    <w:autoRedefine/>
    <w:rsid w:val="00775B4E"/>
    <w:pPr>
      <w:tabs>
        <w:tab w:val="clear" w:pos="340"/>
        <w:tab w:val="clear" w:pos="680"/>
        <w:tab w:val="clear" w:pos="1021"/>
        <w:tab w:val="clear" w:pos="1361"/>
        <w:tab w:val="clear" w:pos="1701"/>
        <w:tab w:val="right" w:leader="dot" w:pos="9072"/>
      </w:tabs>
      <w:spacing w:before="240"/>
      <w:jc w:val="left"/>
    </w:pPr>
    <w:rPr>
      <w:rFonts w:cs="Lucida Sans Unicode"/>
      <w:b/>
      <w:caps/>
      <w:noProof/>
    </w:rPr>
  </w:style>
  <w:style w:type="paragraph" w:styleId="Inhopg2">
    <w:name w:val="toc 2"/>
    <w:basedOn w:val="Standaard"/>
    <w:next w:val="Standaard"/>
    <w:autoRedefine/>
    <w:rsid w:val="00775B4E"/>
    <w:pPr>
      <w:keepNext/>
      <w:tabs>
        <w:tab w:val="clear" w:pos="340"/>
        <w:tab w:val="clear" w:pos="680"/>
        <w:tab w:val="clear" w:pos="1021"/>
        <w:tab w:val="clear" w:pos="1361"/>
        <w:tab w:val="clear" w:pos="1701"/>
        <w:tab w:val="right" w:leader="dot" w:pos="9072"/>
      </w:tabs>
      <w:jc w:val="left"/>
    </w:pPr>
  </w:style>
  <w:style w:type="paragraph" w:customStyle="1" w:styleId="Opmaakprofiel1">
    <w:name w:val="Opmaakprofiel1"/>
    <w:basedOn w:val="Standaard"/>
    <w:rsid w:val="00326F77"/>
    <w:pPr>
      <w:spacing w:line="480" w:lineRule="auto"/>
      <w:jc w:val="left"/>
    </w:pPr>
    <w:rPr>
      <w:b/>
      <w:sz w:val="24"/>
    </w:rPr>
  </w:style>
  <w:style w:type="paragraph" w:styleId="Ballontekst">
    <w:name w:val="Balloon Text"/>
    <w:basedOn w:val="Standaard"/>
    <w:link w:val="BallontekstChar"/>
    <w:semiHidden/>
    <w:unhideWhenUsed/>
    <w:rsid w:val="00692665"/>
    <w:rPr>
      <w:rFonts w:ascii="Tahoma" w:hAnsi="Tahoma" w:cs="Tahoma"/>
      <w:sz w:val="16"/>
      <w:szCs w:val="16"/>
    </w:rPr>
  </w:style>
  <w:style w:type="character" w:customStyle="1" w:styleId="BallontekstChar">
    <w:name w:val="Ballontekst Char"/>
    <w:link w:val="Ballontekst"/>
    <w:semiHidden/>
    <w:rsid w:val="006926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581613">
      <w:bodyDiv w:val="1"/>
      <w:marLeft w:val="0"/>
      <w:marRight w:val="0"/>
      <w:marTop w:val="0"/>
      <w:marBottom w:val="0"/>
      <w:divBdr>
        <w:top w:val="none" w:sz="0" w:space="0" w:color="auto"/>
        <w:left w:val="none" w:sz="0" w:space="0" w:color="auto"/>
        <w:bottom w:val="none" w:sz="0" w:space="0" w:color="auto"/>
        <w:right w:val="none" w:sz="0" w:space="0" w:color="auto"/>
      </w:divBdr>
    </w:div>
    <w:div w:id="1406100148">
      <w:bodyDiv w:val="1"/>
      <w:marLeft w:val="0"/>
      <w:marRight w:val="0"/>
      <w:marTop w:val="0"/>
      <w:marBottom w:val="0"/>
      <w:divBdr>
        <w:top w:val="none" w:sz="0" w:space="0" w:color="auto"/>
        <w:left w:val="none" w:sz="0" w:space="0" w:color="auto"/>
        <w:bottom w:val="none" w:sz="0" w:space="0" w:color="auto"/>
        <w:right w:val="none" w:sz="0" w:space="0" w:color="auto"/>
      </w:divBdr>
    </w:div>
    <w:div w:id="177971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1176</Words>
  <Characters>6847</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Gemeente Landgraaf</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Sommer</dc:creator>
  <cp:lastModifiedBy>Collombon-Wijnen, Kim (Landgraaf)</cp:lastModifiedBy>
  <cp:revision>2</cp:revision>
  <cp:lastPrinted>2025-11-24T11:35:00Z</cp:lastPrinted>
  <dcterms:created xsi:type="dcterms:W3CDTF">2025-11-24T11:37:00Z</dcterms:created>
  <dcterms:modified xsi:type="dcterms:W3CDTF">2025-11-24T11:37:00Z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
    <vt:lpwstr>dsom01</vt:lpwstr>
  </property>
  <property fmtid="{D5CDD505-2E9C-101B-9397-08002B2CF9AE}" pid="3" name="Header">
    <vt:lpwstr>Besluit algemeen kop- en voettekst met onderwerp</vt:lpwstr>
  </property>
  <property fmtid="{D5CDD505-2E9C-101B-9397-08002B2CF9AE}" pid="4" name="HeaderId">
    <vt:lpwstr>7D27D4F4404C4F178AECD34F2AF7CCFB</vt:lpwstr>
  </property>
  <property fmtid="{D5CDD505-2E9C-101B-9397-08002B2CF9AE}" pid="5" name="Template">
    <vt:lpwstr>Verkeersbesluit - Ontwerpbesluit met afd34 Awb</vt:lpwstr>
  </property>
  <property fmtid="{D5CDD505-2E9C-101B-9397-08002B2CF9AE}" pid="6" name="TemplateId">
    <vt:lpwstr>6BC20382A76649FD941AEC9EF86F1757</vt:lpwstr>
  </property>
  <property fmtid="{D5CDD505-2E9C-101B-9397-08002B2CF9AE}" pid="7" name="Typist">
    <vt:lpwstr>dsom01</vt:lpwstr>
  </property>
  <property fmtid="{D5CDD505-2E9C-101B-9397-08002B2CF9AE}" pid="8" name="CORSA_GUID">
    <vt:lpwstr>d431658c-d818-4ab6-e414-d487ec44acc8</vt:lpwstr>
  </property>
  <property fmtid="{D5CDD505-2E9C-101B-9397-08002B2CF9AE}" pid="9" name="CORSA_OBJECTTYPE">
    <vt:lpwstr>S</vt:lpwstr>
  </property>
  <property fmtid="{D5CDD505-2E9C-101B-9397-08002B2CF9AE}" pid="10" name="CORSA_OBJECTID">
    <vt:lpwstr>B.25.2105</vt:lpwstr>
  </property>
  <property fmtid="{D5CDD505-2E9C-101B-9397-08002B2CF9AE}" pid="11" name="CORSA_VERSION">
    <vt:lpwstr>2</vt:lpwstr>
  </property>
</Properties>
</file>